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46103612_Копия_1"/>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f82fad9e-4303-40e0-b615-d8bb07699b65"/>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f11d21d1-8bec-4df3-85d2-f4d0bca3e7ae"/>
      <w:r>
        <w:rPr>
          <w:rFonts w:ascii="Times New Roman" w:hAnsi="Times New Roman"/>
          <w:b/>
          <w:i w:val="false"/>
          <w:color w:val="000000"/>
          <w:sz w:val="28"/>
        </w:rPr>
        <w:t>УЧРЕЖДЕНИЕ " ГИМНАЗИЯ № 7 ИМЕНИ ГЕРОЯ РОССИИ А.В.КОЗИНА"</w:t>
      </w:r>
      <w:bookmarkEnd w:id="2"/>
      <w:r>
        <w:rPr>
          <w:sz w:val="28"/>
        </w:rPr>
        <w:br/>
      </w:r>
      <w:bookmarkStart w:id="3" w:name="f11d21d1-8bec-4df3-85d2-f4d0bca3e7ae_Коп"/>
      <w:r>
        <w:rPr>
          <w:rFonts w:ascii="Times New Roman" w:hAnsi="Times New Roman"/>
          <w:b/>
          <w:i w:val="false"/>
          <w:color w:val="000000"/>
          <w:sz w:val="28"/>
        </w:rPr>
        <w:t xml:space="preserve"> НОВО-САВИНОВСКОГО РАЙОНА Г.КАЗАНИ</w:t>
      </w:r>
      <w:bookmarkEnd w:id="3"/>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108"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«Литературное чтение»</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1-4 классов </w:t>
      </w:r>
    </w:p>
    <w:p>
      <w:pPr>
        <w:pStyle w:val="Normal"/>
        <w:spacing w:lineRule="exact" w:line="408" w:before="0" w:after="0"/>
        <w:ind w:left="120" w:hanging="0"/>
        <w:jc w:val="center"/>
        <w:rPr/>
      </w:pPr>
      <w:r>
        <w:rPr>
          <w:rFonts w:ascii="Times New Roman" w:hAnsi="Times New Roman"/>
          <w:b w:val="false"/>
          <w:i w:val="false"/>
          <w:color w:val="000000"/>
          <w:sz w:val="28"/>
        </w:rPr>
        <w:t xml:space="preserve">Павловой Светланы Константиновны </w:t>
      </w:r>
      <w:r>
        <w:rPr>
          <w:rFonts w:ascii="Times New Roman" w:hAnsi="Times New Roman"/>
          <w:b w:val="false"/>
          <w:i w:val="false"/>
          <w:color w:val="000000"/>
          <w:sz w:val="28"/>
        </w:rPr>
        <w:t>(ID 6</w:t>
      </w:r>
      <w:r>
        <w:rPr>
          <w:rFonts w:ascii="Times New Roman" w:hAnsi="Times New Roman"/>
          <w:b w:val="false"/>
          <w:i w:val="false"/>
          <w:color w:val="000000"/>
          <w:sz w:val="28"/>
        </w:rPr>
        <w:t>106355</w:t>
      </w:r>
      <w:r>
        <w:rPr>
          <w:rFonts w:ascii="Times New Roman" w:hAnsi="Times New Roman"/>
          <w:b w:val="false"/>
          <w:i w:val="false"/>
          <w:color w:val="000000"/>
          <w:sz w:val="28"/>
        </w:rPr>
        <w:t>)</w:t>
      </w:r>
    </w:p>
    <w:p>
      <w:pPr>
        <w:pStyle w:val="Normal"/>
        <w:spacing w:lineRule="exact" w:line="408" w:before="0" w:after="0"/>
        <w:ind w:left="120" w:hanging="0"/>
        <w:jc w:val="center"/>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b w:val="false"/>
          <w:i w:val="false"/>
          <w:color w:val="000000"/>
          <w:sz w:val="28"/>
          <w:szCs w:val="28"/>
          <w:lang w:val="ru-RU"/>
        </w:rPr>
        <w:t xml:space="preserve">Протокол №1 от 27.08.2024 </w:t>
      </w:r>
      <w:r>
        <w:rPr>
          <w:rFonts w:cs="Times New Roman" w:ascii="Times New Roman" w:hAnsi="Times New Roman"/>
          <w:b w:val="false"/>
          <w:i w:val="false"/>
          <w:color w:val="000000"/>
          <w:sz w:val="28"/>
          <w:szCs w:val="28"/>
          <w:lang w:val="ru-RU"/>
        </w:rPr>
        <w:t>г.</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4" w:name="8f40cabc-1e83-4907-ad8f-f4ef8375b8cd"/>
      <w:r>
        <w:rPr>
          <w:rFonts w:ascii="Times New Roman" w:hAnsi="Times New Roman"/>
          <w:b/>
          <w:i w:val="false"/>
          <w:color w:val="000000"/>
          <w:sz w:val="28"/>
        </w:rPr>
        <w:t>Казань,</w:t>
      </w:r>
      <w:bookmarkEnd w:id="4"/>
      <w:r>
        <w:rPr>
          <w:rFonts w:ascii="Times New Roman" w:hAnsi="Times New Roman"/>
          <w:b/>
          <w:i w:val="false"/>
          <w:color w:val="000000"/>
          <w:sz w:val="28"/>
        </w:rPr>
        <w:t xml:space="preserve"> </w:t>
      </w:r>
      <w:bookmarkStart w:id="5" w:name="30574bb6-69b4-4b7b-a313-5bac59a2fd6c"/>
      <w:r>
        <w:rPr>
          <w:rFonts w:ascii="Times New Roman" w:hAnsi="Times New Roman"/>
          <w:b/>
          <w:i w:val="false"/>
          <w:color w:val="000000"/>
          <w:sz w:val="28"/>
        </w:rPr>
        <w:t>2024-2025 уч. год</w:t>
      </w:r>
      <w:bookmarkStart w:id="6" w:name="block-46103612"/>
      <w:bookmarkEnd w:id="0"/>
      <w:bookmarkEnd w:id="5"/>
    </w:p>
    <w:p>
      <w:pPr>
        <w:pStyle w:val="Normal"/>
        <w:spacing w:lineRule="exact" w:line="264" w:before="0" w:after="0"/>
        <w:ind w:left="120" w:hanging="0"/>
        <w:jc w:val="left"/>
        <w:rPr/>
      </w:pPr>
      <w:bookmarkStart w:id="7" w:name="block-46103613_Копия_1"/>
      <w:bookmarkEnd w:id="6"/>
      <w:bookmarkEnd w:id="7"/>
      <w:r>
        <w:rPr>
          <w:rFonts w:ascii="Times New Roman" w:hAnsi="Times New Roman"/>
          <w:b/>
          <w:i w:val="false"/>
          <w:color w:val="000000"/>
          <w:sz w:val="28"/>
        </w:rPr>
        <w:t>ПОЯСНИТЕЛЬНАЯ ЗАПИСКА</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firstLine="600"/>
        <w:jc w:val="both"/>
        <w:rPr/>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ОБЩАЯ ХАРАКТЕРИСТИКА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hanging="0"/>
        <w:jc w:val="left"/>
        <w:rPr/>
      </w:pPr>
      <w:r>
        <w:rPr>
          <w:rFonts w:ascii="Times New Roman" w:hAnsi="Times New Roman"/>
          <w:b/>
          <w:i w:val="false"/>
          <w:color w:val="000000"/>
          <w:sz w:val="28"/>
        </w:rPr>
        <w:t>ЦЕЛИ ИЗУЧЕНИЯ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firstLine="600"/>
        <w:jc w:val="both"/>
        <w:rPr/>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jc w:val="left"/>
        <w:rPr/>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jc w:val="left"/>
        <w:rPr/>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jc w:val="left"/>
        <w:rPr/>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jc w:val="left"/>
        <w:rPr/>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jc w:val="left"/>
        <w:rPr/>
      </w:pPr>
      <w:r>
        <w:rPr>
          <w:rFonts w:ascii="Times New Roman" w:hAnsi="Times New Roman"/>
          <w:b w:val="false"/>
          <w:i w:val="false"/>
          <w:color w:val="000000"/>
          <w:sz w:val="28"/>
        </w:rPr>
        <w:t>для решения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pStyle w:val="Normal"/>
        <w:spacing w:lineRule="exact" w:line="264" w:before="0" w:after="0"/>
        <w:ind w:firstLine="600"/>
        <w:jc w:val="both"/>
        <w:rPr/>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Fonts w:ascii="Times New Roman" w:hAnsi="Times New Roman"/>
          <w:b/>
          <w:i w:val="false"/>
          <w:color w:val="000000"/>
          <w:sz w:val="28"/>
        </w:rPr>
        <w:t>МЕСТО УЧЕБНОГО ПРЕДМЕТА «ЛИТЕРАТУРНОЕ ЧТЕНИЕ» В УЧЕБНОМ ПЛАНЕ</w:t>
      </w:r>
    </w:p>
    <w:p>
      <w:pPr>
        <w:pStyle w:val="Normal"/>
        <w:spacing w:lineRule="exact" w:line="264" w:before="0" w:after="0"/>
        <w:ind w:left="120" w:hanging="0"/>
        <w:jc w:val="left"/>
        <w:rPr/>
      </w:pPr>
      <w:r>
        <w:rPr/>
      </w:r>
    </w:p>
    <w:p>
      <w:pPr>
        <w:pStyle w:val="Normal"/>
        <w:spacing w:lineRule="auto" w:line="264" w:before="0" w:after="0"/>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pStyle w:val="Normal"/>
        <w:spacing w:lineRule="auto" w:line="264" w:before="0" w:after="0"/>
        <w:ind w:firstLine="600"/>
        <w:jc w:val="both"/>
        <w:rPr>
          <w:lang w:val="ru-RU"/>
        </w:rPr>
      </w:pPr>
      <w:bookmarkStart w:id="8" w:name="block-46103613_Копия_1_Копия_1"/>
      <w:bookmarkEnd w:id="8"/>
      <w:r>
        <w:rPr>
          <w:rFonts w:ascii="Times New Roman" w:hAnsi="Times New Roman"/>
          <w:b w:val="false"/>
          <w:i w:val="false"/>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b w:val="false"/>
          <w:i w:val="false"/>
          <w:color w:val="000000"/>
          <w:sz w:val="28"/>
          <w:lang w:val="ru-RU"/>
        </w:rPr>
        <w:t>не менее 67 часов</w:t>
      </w:r>
      <w:bookmarkEnd w:id="9"/>
      <w:r>
        <w:rPr>
          <w:rFonts w:ascii="Times New Roman" w:hAnsi="Times New Roman"/>
          <w:b w:val="false"/>
          <w:i w:val="false"/>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pPr>
      <w:bookmarkStart w:id="10" w:name="block-46103611_Копия_1"/>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1 КЛАСС</w:t>
      </w:r>
    </w:p>
    <w:p>
      <w:pPr>
        <w:pStyle w:val="Normal"/>
        <w:spacing w:lineRule="exact" w:line="264" w:before="0" w:after="0"/>
        <w:ind w:firstLine="600"/>
        <w:jc w:val="both"/>
        <w:rPr/>
      </w:pPr>
      <w:r>
        <w:rPr>
          <w:rFonts w:ascii="Times New Roman" w:hAnsi="Times New Roman"/>
          <w:b/>
          <w:i w:val="false"/>
          <w:color w:val="000000"/>
          <w:sz w:val="28"/>
        </w:rPr>
        <w:t>Обучение грамоте</w:t>
      </w:r>
      <w:hyperlink w:anchor="_ftn1">
        <w:bookmarkStart w:id="11" w:name="_ftnref1"/>
        <w:r>
          <w:rPr>
            <w:rFonts w:ascii="Times New Roman" w:hAnsi="Times New Roman"/>
            <w:b/>
            <w:i w:val="false"/>
            <w:color w:val="0000FF"/>
            <w:sz w:val="24"/>
          </w:rPr>
          <w:t>[1]</w:t>
        </w:r>
      </w:hyperlink>
      <w:bookmarkEnd w:id="11"/>
    </w:p>
    <w:p>
      <w:pPr>
        <w:pStyle w:val="Normal"/>
        <w:spacing w:lineRule="exact" w:line="264" w:before="0" w:after="0"/>
        <w:ind w:firstLine="600"/>
        <w:jc w:val="both"/>
        <w:rPr/>
      </w:pPr>
      <w:r>
        <w:rPr>
          <w:rFonts w:ascii="Times New Roman" w:hAnsi="Times New Roman"/>
          <w:b/>
          <w:i w:val="false"/>
          <w:color w:val="000000"/>
          <w:sz w:val="28"/>
        </w:rPr>
        <w:t>Развитие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exact" w:line="264" w:before="0" w:after="0"/>
        <w:ind w:firstLine="600"/>
        <w:jc w:val="both"/>
        <w:rPr/>
      </w:pPr>
      <w:r>
        <w:rPr>
          <w:rFonts w:ascii="Times New Roman" w:hAnsi="Times New Roman"/>
          <w:b/>
          <w:i w:val="false"/>
          <w:color w:val="000000"/>
          <w:sz w:val="28"/>
        </w:rPr>
        <w:t>Фонетика</w:t>
      </w:r>
    </w:p>
    <w:p>
      <w:pPr>
        <w:pStyle w:val="Normal"/>
        <w:spacing w:lineRule="exact" w:line="264" w:before="0" w:after="0"/>
        <w:ind w:firstLine="600"/>
        <w:jc w:val="both"/>
        <w:rPr/>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exact" w:line="264" w:before="0" w:after="0"/>
        <w:ind w:firstLine="600"/>
        <w:jc w:val="both"/>
        <w:rPr/>
      </w:pPr>
      <w:r>
        <w:rPr>
          <w:rFonts w:ascii="Times New Roman" w:hAnsi="Times New Roman"/>
          <w:b/>
          <w:i w:val="false"/>
          <w:color w:val="000000"/>
          <w:sz w:val="28"/>
        </w:rPr>
        <w:t>Чтение</w:t>
      </w:r>
    </w:p>
    <w:p>
      <w:pPr>
        <w:pStyle w:val="Normal"/>
        <w:spacing w:lineRule="exact" w:line="264" w:before="0" w:after="0"/>
        <w:ind w:firstLine="600"/>
        <w:jc w:val="both"/>
        <w:rPr/>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exact" w:line="264" w:before="0" w:after="0"/>
        <w:ind w:firstLine="600"/>
        <w:jc w:val="both"/>
        <w:rPr/>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exact" w:line="264" w:before="0" w:after="0"/>
        <w:ind w:firstLine="600"/>
        <w:jc w:val="both"/>
        <w:rPr/>
      </w:pPr>
      <w:r>
        <w:rPr>
          <w:rFonts w:ascii="Times New Roman" w:hAnsi="Times New Roman"/>
          <w:b/>
          <w:i w:val="false"/>
          <w:color w:val="000000"/>
          <w:sz w:val="28"/>
        </w:rPr>
        <w:t>СИСТЕМАТИЧЕСКИЙ КУРС</w:t>
      </w:r>
    </w:p>
    <w:p>
      <w:pPr>
        <w:pStyle w:val="Normal"/>
        <w:spacing w:lineRule="exact" w:line="264" w:before="0" w:after="0"/>
        <w:ind w:firstLine="600"/>
        <w:jc w:val="both"/>
        <w:rPr/>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2" w:name="192040c8-9be0-4bcc-9f47-45c543c4cd5f"/>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exact" w:line="264" w:before="0" w:after="0"/>
        <w:ind w:firstLine="600"/>
        <w:jc w:val="both"/>
        <w:rPr/>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id="13" w:name="fea8cf03-c8e1-4ed3-94a3-40e6561a8359"/>
      <w:r>
        <w:rPr>
          <w:rFonts w:ascii="Times New Roman" w:hAnsi="Times New Roman"/>
          <w:b w:val="false"/>
          <w:i w:val="false"/>
          <w:color w:val="000000"/>
          <w:sz w:val="28"/>
        </w:rPr>
        <w:t>и другие (по выбору).</w:t>
      </w:r>
      <w:bookmarkEnd w:id="13"/>
    </w:p>
    <w:p>
      <w:pPr>
        <w:pStyle w:val="Normal"/>
        <w:spacing w:lineRule="exact" w:line="264" w:before="0" w:after="0"/>
        <w:ind w:firstLine="600"/>
        <w:jc w:val="both"/>
        <w:rPr/>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exact" w:line="264" w:before="0" w:after="0"/>
        <w:ind w:firstLine="600"/>
        <w:jc w:val="both"/>
        <w:rPr/>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потешки, загадки, пословицы.</w:t>
      </w:r>
    </w:p>
    <w:p>
      <w:pPr>
        <w:pStyle w:val="Normal"/>
        <w:spacing w:lineRule="exact" w:line="264" w:before="0" w:after="0"/>
        <w:ind w:firstLine="600"/>
        <w:jc w:val="both"/>
        <w:rPr/>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Pr>
          <w:rFonts w:ascii="Times New Roman" w:hAnsi="Times New Roman"/>
          <w:b w:val="false"/>
          <w:i w:val="false"/>
          <w:color w:val="000000"/>
          <w:sz w:val="28"/>
        </w:rPr>
        <w:t>и другие.</w:t>
      </w:r>
      <w:bookmarkEnd w:id="14"/>
    </w:p>
    <w:p>
      <w:pPr>
        <w:pStyle w:val="Normal"/>
        <w:spacing w:lineRule="exact" w:line="264" w:before="0" w:after="0"/>
        <w:ind w:firstLine="600"/>
        <w:jc w:val="both"/>
        <w:rPr/>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5" w:name="a3da6f91-f80f-4d4a-8e62-998ba5c8e117"/>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id="16" w:name="e4e52ce4-82f6-450f-a8ef-39f9bea95300"/>
      <w:r>
        <w:rPr>
          <w:rFonts w:ascii="Times New Roman" w:hAnsi="Times New Roman"/>
          <w:b w:val="false"/>
          <w:i w:val="false"/>
          <w:color w:val="000000"/>
          <w:sz w:val="28"/>
        </w:rPr>
        <w:t>и другие (по выбору).</w:t>
      </w:r>
      <w:bookmarkEnd w:id="16"/>
    </w:p>
    <w:p>
      <w:pPr>
        <w:pStyle w:val="Normal"/>
        <w:spacing w:lineRule="exact" w:line="264" w:before="0" w:after="0"/>
        <w:ind w:firstLine="600"/>
        <w:jc w:val="both"/>
        <w:rPr/>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Pr>
          <w:rFonts w:ascii="Times New Roman" w:hAnsi="Times New Roman"/>
          <w:b w:val="false"/>
          <w:i w:val="false"/>
          <w:color w:val="333333"/>
          <w:sz w:val="28"/>
        </w:rPr>
        <w:t>и другие (по выбору).</w:t>
      </w:r>
      <w:bookmarkEnd w:id="17"/>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exact" w:line="264" w:before="0" w:after="0"/>
        <w:jc w:val="both"/>
        <w:rPr/>
      </w:pPr>
      <w:r>
        <w:rPr>
          <w:rFonts w:ascii="Times New Roman" w:hAnsi="Times New Roman"/>
          <w:b w:val="false"/>
          <w:i w:val="false"/>
          <w:color w:val="000000"/>
          <w:sz w:val="28"/>
        </w:rPr>
        <w:t>понимать фактическое содержание прочитанного или прослушанного текста;</w:t>
      </w:r>
    </w:p>
    <w:p>
      <w:pPr>
        <w:pStyle w:val="Normal"/>
        <w:numPr>
          <w:ilvl w:val="0"/>
          <w:numId w:val="2"/>
        </w:numPr>
        <w:spacing w:lineRule="exact" w:line="264" w:before="0" w:after="0"/>
        <w:jc w:val="both"/>
        <w:rPr/>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exact" w:line="264" w:before="0" w:after="0"/>
        <w:jc w:val="both"/>
        <w:rPr/>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произведения по теме, настроению, которое оно вызывает.</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exact" w:line="264" w:before="0" w:after="0"/>
        <w:jc w:val="both"/>
        <w:rPr/>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exact" w:line="264" w:before="0" w:after="0"/>
        <w:jc w:val="both"/>
        <w:rPr/>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4"/>
        </w:numPr>
        <w:spacing w:lineRule="exact" w:line="264" w:before="0" w:after="0"/>
        <w:jc w:val="both"/>
        <w:rPr/>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pStyle w:val="Normal"/>
        <w:numPr>
          <w:ilvl w:val="0"/>
          <w:numId w:val="4"/>
        </w:numPr>
        <w:spacing w:lineRule="exact" w:line="264" w:before="0" w:after="0"/>
        <w:jc w:val="both"/>
        <w:rPr/>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pStyle w:val="Normal"/>
        <w:numPr>
          <w:ilvl w:val="0"/>
          <w:numId w:val="4"/>
        </w:numPr>
        <w:spacing w:lineRule="exact" w:line="264" w:before="0" w:after="0"/>
        <w:jc w:val="both"/>
        <w:rPr/>
      </w:pPr>
      <w:r>
        <w:rPr>
          <w:rFonts w:ascii="Times New Roman" w:hAnsi="Times New Roman"/>
          <w:b w:val="false"/>
          <w:i w:val="false"/>
          <w:color w:val="000000"/>
          <w:sz w:val="28"/>
        </w:rPr>
        <w:t>объяснять своими словами значение изученных понятий;</w:t>
      </w:r>
    </w:p>
    <w:p>
      <w:pPr>
        <w:pStyle w:val="Normal"/>
        <w:numPr>
          <w:ilvl w:val="0"/>
          <w:numId w:val="4"/>
        </w:numPr>
        <w:spacing w:lineRule="exact" w:line="264" w:before="0" w:after="0"/>
        <w:jc w:val="both"/>
        <w:rPr/>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5"/>
        </w:numPr>
        <w:spacing w:lineRule="exact" w:line="264" w:before="0" w:after="0"/>
        <w:jc w:val="both"/>
        <w:rPr/>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pStyle w:val="Normal"/>
        <w:numPr>
          <w:ilvl w:val="0"/>
          <w:numId w:val="5"/>
        </w:numPr>
        <w:spacing w:lineRule="exact" w:line="264" w:before="0" w:after="0"/>
        <w:jc w:val="both"/>
        <w:rPr/>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желание работать в парах, небольших группах;</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firstLine="600"/>
        <w:jc w:val="both"/>
        <w:rPr/>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Pr>
          <w:rFonts w:ascii="Times New Roman" w:hAnsi="Times New Roman"/>
          <w:b w:val="false"/>
          <w:i w:val="false"/>
          <w:color w:val="000000"/>
          <w:sz w:val="28"/>
        </w:rPr>
        <w:t>и др.</w:t>
      </w:r>
      <w:bookmarkEnd w:id="18"/>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9" w:name="133f36d8-58eb-4703-aa32-18eef51ef65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id="20" w:name="60d4b361-5c35-450d-9ed8-60410acf6db4"/>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Pr>
          <w:rFonts w:ascii="Times New Roman" w:hAnsi="Times New Roman"/>
          <w:b w:val="false"/>
          <w:i w:val="false"/>
          <w:color w:val="000000"/>
          <w:sz w:val="28"/>
        </w:rPr>
        <w:t>(1-2 произведения) и другие.</w:t>
      </w:r>
      <w:bookmarkEnd w:id="21"/>
    </w:p>
    <w:p>
      <w:pPr>
        <w:pStyle w:val="Normal"/>
        <w:spacing w:lineRule="exact" w:line="264" w:before="0" w:after="0"/>
        <w:ind w:firstLine="600"/>
        <w:jc w:val="both"/>
        <w:rPr/>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id="22" w:name="a9441494-befb-474c-980d-17418cebb9a9"/>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id="24" w:name="e5c2f998-10e7-44fc-bdda-dfec1693f887"/>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id="33" w:name="0c3ae019-4704-47be-8c05-88069337bebf"/>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xml:space="preserve">: зарубежные писатели-сказочники (Ш. Перро, Х.-К. Андерсен </w:t>
      </w:r>
      <w:bookmarkStart w:id="34" w:name="0e95da97-7b05-41cd-84b7-0db56826c5ee"/>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id="35" w:name="63220a7a-3056-4cb7-8b8f-8dfa3716a258"/>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и группировать различные произведения по теме (о Родине,</w:t>
      </w:r>
    </w:p>
    <w:p>
      <w:pPr>
        <w:pStyle w:val="Normal"/>
        <w:numPr>
          <w:ilvl w:val="0"/>
          <w:numId w:val="7"/>
        </w:numPr>
        <w:spacing w:lineRule="exact" w:line="264" w:before="0" w:after="0"/>
        <w:jc w:val="both"/>
        <w:rPr/>
      </w:pPr>
      <w:r>
        <w:rPr>
          <w:rFonts w:ascii="Times New Roman" w:hAnsi="Times New Roman"/>
          <w:b w:val="false"/>
          <w:i w:val="false"/>
          <w:color w:val="000000"/>
          <w:sz w:val="28"/>
        </w:rPr>
        <w:t>о родной природе, о детях, о животных, о семье, о чудесах и превращениях),</w:t>
      </w:r>
    </w:p>
    <w:p>
      <w:pPr>
        <w:pStyle w:val="Normal"/>
        <w:numPr>
          <w:ilvl w:val="0"/>
          <w:numId w:val="7"/>
        </w:numPr>
        <w:spacing w:lineRule="exact" w:line="264" w:before="0" w:after="0"/>
        <w:jc w:val="both"/>
        <w:rPr/>
      </w:pPr>
      <w:r>
        <w:rPr>
          <w:rFonts w:ascii="Times New Roman" w:hAnsi="Times New Roman"/>
          <w:b w:val="false"/>
          <w:i w:val="false"/>
          <w:color w:val="000000"/>
          <w:sz w:val="28"/>
        </w:rPr>
        <w:t>по жанрам (произведения устного народного творчества, сказка (фольклорная</w:t>
      </w:r>
    </w:p>
    <w:p>
      <w:pPr>
        <w:pStyle w:val="Normal"/>
        <w:numPr>
          <w:ilvl w:val="0"/>
          <w:numId w:val="7"/>
        </w:numPr>
        <w:spacing w:lineRule="exact" w:line="264" w:before="0" w:after="0"/>
        <w:jc w:val="both"/>
        <w:rPr/>
      </w:pPr>
      <w:r>
        <w:rPr>
          <w:rFonts w:ascii="Times New Roman" w:hAnsi="Times New Roman"/>
          <w:b w:val="false"/>
          <w:i w:val="false"/>
          <w:color w:val="000000"/>
          <w:sz w:val="28"/>
        </w:rPr>
        <w:t>и литературная),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exact" w:line="264" w:before="0" w:after="0"/>
        <w:jc w:val="both"/>
        <w:rPr/>
      </w:pPr>
      <w:r>
        <w:rPr>
          <w:rFonts w:ascii="Times New Roman" w:hAnsi="Times New Roman"/>
          <w:b w:val="false"/>
          <w:i w:val="false"/>
          <w:color w:val="000000"/>
          <w:sz w:val="28"/>
        </w:rPr>
        <w:t>соотносить иллюстрации с текстом произведения;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exact" w:line="264" w:before="0" w:after="0"/>
        <w:jc w:val="both"/>
        <w:rPr/>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pStyle w:val="Normal"/>
        <w:numPr>
          <w:ilvl w:val="0"/>
          <w:numId w:val="8"/>
        </w:numPr>
        <w:spacing w:lineRule="exact" w:line="264" w:before="0" w:after="0"/>
        <w:jc w:val="both"/>
        <w:rPr/>
      </w:pPr>
      <w:r>
        <w:rPr>
          <w:rFonts w:ascii="Times New Roman" w:hAnsi="Times New Roman"/>
          <w:b w:val="false"/>
          <w:i w:val="false"/>
          <w:color w:val="000000"/>
          <w:sz w:val="28"/>
        </w:rPr>
        <w:t>пользоваться словарями для уточнения значения незнакомого слова.</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exact" w:line="264" w:before="0" w:after="0"/>
        <w:jc w:val="both"/>
        <w:rPr/>
      </w:pPr>
      <w:r>
        <w:rPr>
          <w:rFonts w:ascii="Times New Roman" w:hAnsi="Times New Roman"/>
          <w:b w:val="false"/>
          <w:i w:val="false"/>
          <w:color w:val="000000"/>
          <w:sz w:val="28"/>
        </w:rPr>
        <w:t>на заданную тему;</w:t>
      </w:r>
    </w:p>
    <w:p>
      <w:pPr>
        <w:pStyle w:val="Normal"/>
        <w:numPr>
          <w:ilvl w:val="0"/>
          <w:numId w:val="9"/>
        </w:numPr>
        <w:spacing w:lineRule="exact" w:line="264" w:before="0" w:after="0"/>
        <w:jc w:val="both"/>
        <w:rPr/>
      </w:pPr>
      <w:r>
        <w:rPr>
          <w:rFonts w:ascii="Times New Roman" w:hAnsi="Times New Roman"/>
          <w:b w:val="false"/>
          <w:i w:val="false"/>
          <w:color w:val="000000"/>
          <w:sz w:val="28"/>
        </w:rPr>
        <w:t>пересказывать подробно и выборочно прочитанное произведение;</w:t>
      </w:r>
    </w:p>
    <w:p>
      <w:pPr>
        <w:pStyle w:val="Normal"/>
        <w:numPr>
          <w:ilvl w:val="0"/>
          <w:numId w:val="9"/>
        </w:numPr>
        <w:spacing w:lineRule="exact" w:line="264" w:before="0" w:after="0"/>
        <w:jc w:val="both"/>
        <w:rPr/>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exact" w:line="264" w:before="0" w:after="0"/>
        <w:jc w:val="both"/>
        <w:rPr/>
      </w:pPr>
      <w:r>
        <w:rPr>
          <w:rFonts w:ascii="Times New Roman" w:hAnsi="Times New Roman"/>
          <w:b w:val="false"/>
          <w:i w:val="false"/>
          <w:color w:val="000000"/>
          <w:sz w:val="28"/>
        </w:rPr>
        <w:t>описывать (устно) картины природы;</w:t>
      </w:r>
    </w:p>
    <w:p>
      <w:pPr>
        <w:pStyle w:val="Normal"/>
        <w:numPr>
          <w:ilvl w:val="0"/>
          <w:numId w:val="9"/>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рассказы, небольшие сказки;</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pStyle w:val="Normal"/>
        <w:numPr>
          <w:ilvl w:val="0"/>
          <w:numId w:val="10"/>
        </w:numPr>
        <w:spacing w:lineRule="exact" w:line="264" w:before="0" w:after="0"/>
        <w:jc w:val="both"/>
        <w:rPr/>
      </w:pPr>
      <w:r>
        <w:rPr>
          <w:rFonts w:ascii="Times New Roman" w:hAnsi="Times New Roman"/>
          <w:b w:val="false"/>
          <w:i w:val="false"/>
          <w:color w:val="000000"/>
          <w:sz w:val="28"/>
        </w:rPr>
        <w:t>контролировать выполнение поставленной учебной задачи при чтении</w:t>
      </w:r>
    </w:p>
    <w:p>
      <w:pPr>
        <w:pStyle w:val="Normal"/>
        <w:numPr>
          <w:ilvl w:val="0"/>
          <w:numId w:val="10"/>
        </w:numPr>
        <w:spacing w:lineRule="exact" w:line="264" w:before="0" w:after="0"/>
        <w:jc w:val="both"/>
        <w:rPr/>
      </w:pPr>
      <w:r>
        <w:rPr>
          <w:rFonts w:ascii="Times New Roman" w:hAnsi="Times New Roman"/>
          <w:b w:val="false"/>
          <w:i w:val="false"/>
          <w:color w:val="000000"/>
          <w:sz w:val="28"/>
        </w:rPr>
        <w:t>(слушании)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проверять (по образцу) выполнение поставленной учебной задачи.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себе партнёров по совместной деятельности;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3 КЛАСС</w:t>
      </w:r>
    </w:p>
    <w:p>
      <w:pPr>
        <w:pStyle w:val="Normal"/>
        <w:spacing w:lineRule="exact" w:line="264" w:before="0" w:after="0"/>
        <w:ind w:firstLine="600"/>
        <w:jc w:val="both"/>
        <w:rPr/>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exact" w:line="264" w:before="0" w:after="0"/>
        <w:ind w:firstLine="600"/>
        <w:jc w:val="both"/>
        <w:rPr/>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pStyle w:val="Normal"/>
        <w:spacing w:lineRule="exact" w:line="264" w:before="0" w:after="0"/>
        <w:ind w:firstLine="600"/>
        <w:jc w:val="both"/>
        <w:rPr/>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id="42" w:name="738a01c7-d12e-4abb-aa19-15d8e09af024"/>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xml:space="preserve">: Ф. И. Тютчева, А. А. Фета, А. Н. Майкова, Н. А. Некрасова, А. А. Блока, И. А. Бунина, </w:t>
      </w:r>
      <w:bookmarkStart w:id="44" w:name="236d15e5-7adb-4fc2-919e-678797fd1898"/>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id="46" w:name="1a0e8552-8319-44da-b4b7-9c067d7af5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id="47" w:name="7bc5c68d-92f5-41d5-9535-d638ea476e3f"/>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id="48" w:name="14358877-86a6-40e2-9fb5-58334b8a6e9a"/>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id="49" w:name="c6bf05b5-49bd-40a2-90b7-cfd41b2279a7"/>
      <w:r>
        <w:rPr>
          <w:rFonts w:ascii="Times New Roman" w:hAnsi="Times New Roman"/>
          <w:b w:val="false"/>
          <w:i w:val="false"/>
          <w:color w:val="000000"/>
          <w:sz w:val="28"/>
        </w:rPr>
        <w:t>и др.</w:t>
      </w:r>
      <w:bookmarkEnd w:id="49"/>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id="53" w:name="e453ae69-7b50-49e1-850e-5455f39cac3b"/>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 xml:space="preserve">: Н. Н. Носов, В.Ю. Драгунский, </w:t>
      </w:r>
      <w:bookmarkStart w:id="55" w:name="cb0fcba1-b7c3-44d2-9bb6-c0a6c9168eca"/>
      <w:r>
        <w:rPr>
          <w:rFonts w:ascii="Times New Roman" w:hAnsi="Times New Roman"/>
          <w:b w:val="false"/>
          <w:i w:val="false"/>
          <w:color w:val="000000"/>
          <w:sz w:val="28"/>
        </w:rPr>
        <w:t>М. М. Зощенко и др.</w:t>
      </w:r>
      <w:bookmarkEnd w:id="55"/>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id="57" w:name="3e21f5c4-1001-4583-8489-5f0ba36061b9"/>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xml:space="preserve"> литературные сказки Ш. Перро, Х.-К. Андерсена, </w:t>
      </w:r>
      <w:bookmarkStart w:id="58" w:name="f6f542f3-f6cf-4368-a418-eb5d19aa0b2b"/>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id="59" w:name="0e6b1fdc-e350-43b1-a03c-45387667d39d"/>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exact" w:line="264" w:before="0" w:after="0"/>
        <w:jc w:val="both"/>
        <w:rPr/>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exact" w:line="264" w:before="0" w:after="0"/>
        <w:jc w:val="both"/>
        <w:rPr/>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exact" w:line="264" w:before="0" w:after="0"/>
        <w:jc w:val="both"/>
        <w:rPr/>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pStyle w:val="Normal"/>
        <w:spacing w:lineRule="exact" w:line="264" w:before="0" w:after="0"/>
        <w:ind w:firstLine="600"/>
        <w:jc w:val="both"/>
        <w:rPr/>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4"/>
        </w:numPr>
        <w:spacing w:lineRule="exact" w:line="264" w:before="0" w:after="0"/>
        <w:jc w:val="both"/>
        <w:rPr/>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вопросы по основным событиям текста;</w:t>
      </w:r>
    </w:p>
    <w:p>
      <w:pPr>
        <w:pStyle w:val="Normal"/>
        <w:numPr>
          <w:ilvl w:val="0"/>
          <w:numId w:val="14"/>
        </w:numPr>
        <w:spacing w:lineRule="exact" w:line="264" w:before="0" w:after="0"/>
        <w:jc w:val="both"/>
        <w:rPr/>
      </w:pPr>
      <w:r>
        <w:rPr>
          <w:rFonts w:ascii="Times New Roman" w:hAnsi="Times New Roman"/>
          <w:b w:val="false"/>
          <w:i w:val="false"/>
          <w:color w:val="000000"/>
          <w:sz w:val="28"/>
        </w:rPr>
        <w:t>пересказывать текст (подробно, выборочно, с изменением лица);</w:t>
      </w:r>
    </w:p>
    <w:p>
      <w:pPr>
        <w:pStyle w:val="Normal"/>
        <w:numPr>
          <w:ilvl w:val="0"/>
          <w:numId w:val="14"/>
        </w:numPr>
        <w:spacing w:lineRule="exact" w:line="264" w:before="0" w:after="0"/>
        <w:jc w:val="both"/>
        <w:rPr/>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pStyle w:val="Normal"/>
        <w:numPr>
          <w:ilvl w:val="0"/>
          <w:numId w:val="14"/>
        </w:numPr>
        <w:spacing w:lineRule="exact" w:line="264" w:before="0" w:after="0"/>
        <w:jc w:val="both"/>
        <w:rPr/>
      </w:pPr>
      <w:r>
        <w:rPr>
          <w:rFonts w:ascii="Times New Roman" w:hAnsi="Times New Roman"/>
          <w:b w:val="false"/>
          <w:i w:val="false"/>
          <w:color w:val="000000"/>
          <w:sz w:val="28"/>
        </w:rPr>
        <w:t>сочинять простые истории (сказки, рассказы) по аналогии.</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оценивать качество своего восприятия текста на слух;</w:t>
      </w:r>
    </w:p>
    <w:p>
      <w:pPr>
        <w:pStyle w:val="Normal"/>
        <w:numPr>
          <w:ilvl w:val="0"/>
          <w:numId w:val="15"/>
        </w:numPr>
        <w:spacing w:lineRule="exact" w:line="264" w:before="0" w:after="0"/>
        <w:jc w:val="both"/>
        <w:rPr/>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6"/>
        </w:numPr>
        <w:spacing w:lineRule="exact" w:line="264" w:before="0" w:after="0"/>
        <w:jc w:val="both"/>
        <w:rPr/>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exact" w:line="264" w:before="0" w:after="0"/>
        <w:jc w:val="both"/>
        <w:rPr/>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exact" w:line="264" w:before="0" w:after="0"/>
        <w:jc w:val="both"/>
        <w:rPr/>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4 КЛАСС</w:t>
      </w:r>
    </w:p>
    <w:p>
      <w:pPr>
        <w:pStyle w:val="Normal"/>
        <w:spacing w:lineRule="exact" w:line="264" w:before="0" w:after="0"/>
        <w:ind w:firstLine="600"/>
        <w:jc w:val="both"/>
        <w:rPr/>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Pr>
          <w:rFonts w:ascii="Times New Roman" w:hAnsi="Times New Roman"/>
          <w:b w:val="false"/>
          <w:i w:val="false"/>
          <w:color w:val="000000"/>
          <w:sz w:val="28"/>
        </w:rPr>
        <w:t>(1-2 рассказа военно-исторической тематики) и другие (по выбору).</w:t>
      </w:r>
      <w:bookmarkEnd w:id="61"/>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id="62" w:name="13ed692d-f68b-4ab7-9394-065d0e010e2b"/>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сказки народов России </w:t>
      </w:r>
      <w:bookmarkStart w:id="63" w:name="88e382a1-4742-44f3-be40-3355538b7bf0"/>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id="64" w:name="65d9a5fc-cfbc-4c38-8800-4fae49f12f66"/>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id="68" w:name="8753b9aa-1497-4d8a-9925-78a7378ffdc6"/>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id="69" w:name="a3acb784-465c-47f9-a1a9-55fd03aefdd7"/>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id="70" w:name="c485f24c-ccf6-4a4b-a332-12b0e9bda1ee"/>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id="71" w:name="b696e61f-1fed-496e-b40a-891403c8acb0"/>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xml:space="preserve">: В. А. Жуковский, И.С. Никитин, Е. А. Баратынский, Ф. И. Тютчев, А. А. Фет, </w:t>
      </w:r>
      <w:bookmarkStart w:id="74" w:name="10df2cc6-7eaf-452a-be27-c403590473e7"/>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Pr>
          <w:rFonts w:ascii="Times New Roman" w:hAnsi="Times New Roman"/>
          <w:b w:val="false"/>
          <w:i w:val="false"/>
          <w:color w:val="333333"/>
          <w:sz w:val="28"/>
        </w:rPr>
        <w:t>и другие (по выбору).</w:t>
      </w:r>
      <w:bookmarkEnd w:id="75"/>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id="76" w:name="8bd46c4b-5995-4a73-9b20-d9c86c3c5312"/>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id="77" w:name="7dfac43d-95d1-4f1a-9ef0-dd2e363e5574"/>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xml:space="preserve">: на примере произведений В. П. Астафьева, М. М. Пришвина, С.А. Есенина, </w:t>
      </w:r>
      <w:bookmarkStart w:id="79" w:name="2404cae9-2aea-4be9-9c14-d1f2464ae947"/>
      <w:r>
        <w:rPr>
          <w:rFonts w:ascii="Times New Roman" w:hAnsi="Times New Roman"/>
          <w:b w:val="false"/>
          <w:i w:val="false"/>
          <w:color w:val="000000"/>
          <w:sz w:val="28"/>
        </w:rPr>
        <w:t>А. И. Куприна, К. Г. Паустовского, Ю. И. Коваля и др.</w:t>
      </w:r>
      <w:bookmarkEnd w:id="79"/>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id="80" w:name="32f573be-918d-43d1-9ae6-41e22d8f0125"/>
      <w:r>
        <w:rPr>
          <w:rFonts w:ascii="Times New Roman" w:hAnsi="Times New Roman"/>
          <w:b w:val="false"/>
          <w:i w:val="false"/>
          <w:color w:val="333333"/>
          <w:sz w:val="28"/>
        </w:rPr>
        <w:t>и другие (по выбору).</w:t>
      </w:r>
      <w:bookmarkEnd w:id="80"/>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xml:space="preserve">: А. П. Чехова, Н. Г. Гарина-Михайловского, М.М. Зощенко, К.Г.Паустовский, </w:t>
      </w:r>
      <w:bookmarkStart w:id="82" w:name="7725f3ac-90cc-4ff9-a933-5f2500765865"/>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pStyle w:val="Normal"/>
        <w:spacing w:lineRule="exact" w:line="264" w:before="0" w:after="0"/>
        <w:ind w:firstLine="600"/>
        <w:jc w:val="both"/>
        <w:rPr/>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id="84" w:name="37501a53-492c-457b-bba5-1c42b6cc6631"/>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С.Я. Маршак «Двенадцать месяцев» и другие. </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id="85" w:name="75d9e905-0ed8-4b64-8f23-d12494003dd9"/>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 </w:t>
      </w:r>
      <w:bookmarkStart w:id="86" w:name="861c58cd-2b62-48ca-aee2-cbc0aff1d663"/>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w:t>
      </w:r>
      <w:bookmarkStart w:id="87" w:name="3833d43d-9952-42a0-80a6-c982261f81f0"/>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xml:space="preserve">, Н.Н. Носов «Витя Малеев в школе и дома» (отдельные главы) </w:t>
      </w:r>
      <w:bookmarkStart w:id="88" w:name="6717adc8-7d22-4c8b-8e0f-ca68d49678b4"/>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Расширение круга чтения произведений зарубежных писателей. Литературные сказки Х.-К. Андерсена, </w:t>
      </w:r>
      <w:bookmarkStart w:id="89" w:name="0570ee0c-c095-4bdf-be12-0c3444ad3bbe"/>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характеризовать героя и давать оценку его поступкам; </w:t>
      </w:r>
    </w:p>
    <w:p>
      <w:pPr>
        <w:pStyle w:val="Normal"/>
        <w:numPr>
          <w:ilvl w:val="0"/>
          <w:numId w:val="17"/>
        </w:numPr>
        <w:spacing w:lineRule="exact" w:line="264" w:before="0" w:after="0"/>
        <w:jc w:val="both"/>
        <w:rPr/>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exact" w:line="264" w:before="0" w:after="0"/>
        <w:jc w:val="both"/>
        <w:rPr/>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exact" w:line="264" w:before="0" w:after="0"/>
        <w:jc w:val="both"/>
        <w:rPr/>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numPr>
          <w:ilvl w:val="0"/>
          <w:numId w:val="18"/>
        </w:numPr>
        <w:spacing w:lineRule="exact" w:line="264" w:before="0" w:after="0"/>
        <w:jc w:val="both"/>
        <w:rPr/>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exact" w:line="264" w:before="0" w:after="0"/>
        <w:jc w:val="both"/>
        <w:rPr/>
      </w:pPr>
      <w:r>
        <w:rPr>
          <w:rFonts w:ascii="Times New Roman" w:hAnsi="Times New Roman"/>
          <w:b w:val="false"/>
          <w:i w:val="false"/>
          <w:color w:val="000000"/>
          <w:sz w:val="28"/>
        </w:rPr>
        <w:t>пересказывать текст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pStyle w:val="Normal"/>
        <w:numPr>
          <w:ilvl w:val="0"/>
          <w:numId w:val="18"/>
        </w:numPr>
        <w:spacing w:lineRule="exact" w:line="264" w:before="0" w:after="0"/>
        <w:jc w:val="both"/>
        <w:rPr/>
      </w:pPr>
      <w:r>
        <w:rPr>
          <w:rFonts w:ascii="Times New Roman" w:hAnsi="Times New Roman"/>
          <w:b w:val="false"/>
          <w:i w:val="false"/>
          <w:color w:val="000000"/>
          <w:sz w:val="28"/>
        </w:rPr>
        <w:t>оценивать мнение авторов о героях и своё отношение к ним;</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firstLine="600"/>
        <w:jc w:val="both"/>
        <w:rPr/>
      </w:pPr>
      <w:r>
        <w:rPr>
          <w:rFonts w:ascii="Times New Roman" w:hAnsi="Times New Roman"/>
          <w:b w:val="false"/>
          <w:i w:val="false"/>
          <w:color w:val="000000"/>
          <w:sz w:val="28"/>
        </w:rPr>
        <w:t>Регулятивные универсальные учебные способствуют формированию умений:</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цель выразительного исполнения и работы с текстом;</w:t>
      </w:r>
    </w:p>
    <w:p>
      <w:pPr>
        <w:pStyle w:val="Normal"/>
        <w:numPr>
          <w:ilvl w:val="0"/>
          <w:numId w:val="19"/>
        </w:numPr>
        <w:spacing w:lineRule="exact" w:line="264" w:before="0" w:after="0"/>
        <w:jc w:val="both"/>
        <w:rPr/>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exact" w:line="264" w:before="0" w:after="0"/>
        <w:jc w:val="both"/>
        <w:rPr/>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firstLine="600"/>
        <w:jc w:val="both"/>
        <w:rPr/>
      </w:pPr>
      <w:r>
        <w:rPr>
          <w:rFonts w:ascii="Times New Roman" w:hAnsi="Times New Roman"/>
          <w:b w:val="false"/>
          <w:i w:val="false"/>
          <w:color w:val="000000"/>
          <w:sz w:val="28"/>
        </w:rPr>
        <w:t>Совместная деятельность способствует формированию умений:</w:t>
      </w:r>
    </w:p>
    <w:p>
      <w:pPr>
        <w:pStyle w:val="Normal"/>
        <w:numPr>
          <w:ilvl w:val="0"/>
          <w:numId w:val="20"/>
        </w:numPr>
        <w:spacing w:lineRule="exact" w:line="264" w:before="0" w:after="0"/>
        <w:jc w:val="both"/>
        <w:rPr/>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exact" w:line="264" w:before="0" w:after="0"/>
        <w:jc w:val="both"/>
        <w:rPr/>
      </w:pPr>
      <w:r>
        <w:rPr>
          <w:rFonts w:ascii="Times New Roman" w:hAnsi="Times New Roman"/>
          <w:b w:val="false"/>
          <w:i w:val="false"/>
          <w:color w:val="000000"/>
          <w:sz w:val="28"/>
        </w:rPr>
        <w:t>соблюдать правила взаимодействия;</w:t>
      </w:r>
    </w:p>
    <w:p>
      <w:pPr>
        <w:pStyle w:val="Normal"/>
        <w:numPr>
          <w:ilvl w:val="0"/>
          <w:numId w:val="20"/>
        </w:numPr>
        <w:spacing w:lineRule="exact" w:line="264" w:before="0" w:after="0"/>
        <w:jc w:val="both"/>
        <w:rPr/>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hyperlink w:anchor="_ftnref1">
        <w:bookmarkStart w:id="91" w:name="_ftn1"/>
        <w:r>
          <w:rPr>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p>
      <w:pPr>
        <w:pStyle w:val="Normal"/>
        <w:spacing w:lineRule="exact" w:line="264" w:before="0" w:after="0"/>
        <w:ind w:left="120" w:hanging="0"/>
        <w:jc w:val="both"/>
        <w:rPr/>
      </w:pPr>
      <w:bookmarkStart w:id="93" w:name="block-46103615_Копия_1"/>
      <w:bookmarkEnd w:id="92"/>
      <w:bookmarkEnd w:id="93"/>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firstLine="600"/>
        <w:jc w:val="both"/>
        <w:rPr/>
      </w:pPr>
      <w:r>
        <w:rPr>
          <w:rFonts w:ascii="Times New Roman" w:hAnsi="Times New Roman"/>
          <w:b/>
          <w:i w:val="false"/>
          <w:color w:val="000000"/>
          <w:sz w:val="28"/>
        </w:rPr>
        <w:t>Гражданско-патриотическое воспитание:</w:t>
      </w:r>
    </w:p>
    <w:p>
      <w:pPr>
        <w:pStyle w:val="Normal"/>
        <w:numPr>
          <w:ilvl w:val="0"/>
          <w:numId w:val="21"/>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Духовно-нравственное воспитание:</w:t>
      </w:r>
    </w:p>
    <w:p>
      <w:pPr>
        <w:pStyle w:val="Normal"/>
        <w:numPr>
          <w:ilvl w:val="0"/>
          <w:numId w:val="22"/>
        </w:numPr>
        <w:spacing w:lineRule="exact" w:line="264" w:before="0" w:after="0"/>
        <w:jc w:val="both"/>
        <w:rPr/>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exact" w:line="264" w:before="0" w:after="0"/>
        <w:jc w:val="both"/>
        <w:rPr/>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exact" w:line="264" w:before="0" w:after="0"/>
        <w:jc w:val="both"/>
        <w:rPr/>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firstLine="600"/>
        <w:jc w:val="both"/>
        <w:rPr/>
      </w:pPr>
      <w:r>
        <w:rPr>
          <w:rFonts w:ascii="Times New Roman" w:hAnsi="Times New Roman"/>
          <w:b/>
          <w:i w:val="false"/>
          <w:color w:val="000000"/>
          <w:sz w:val="28"/>
        </w:rPr>
        <w:t>Эстетическое воспитание:</w:t>
      </w:r>
    </w:p>
    <w:p>
      <w:pPr>
        <w:pStyle w:val="Normal"/>
        <w:numPr>
          <w:ilvl w:val="0"/>
          <w:numId w:val="23"/>
        </w:numPr>
        <w:spacing w:lineRule="exact" w:line="264" w:before="0" w:after="0"/>
        <w:jc w:val="both"/>
        <w:rPr/>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exact" w:line="264" w:before="0" w:after="0"/>
        <w:jc w:val="both"/>
        <w:rPr/>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exact" w:line="264" w:before="0" w:after="0"/>
        <w:jc w:val="both"/>
        <w:rPr/>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firstLine="600"/>
        <w:jc w:val="both"/>
        <w:rPr/>
      </w:pPr>
      <w:r>
        <w:rPr>
          <w:rFonts w:ascii="Times New Roman" w:hAnsi="Times New Roman"/>
          <w:b/>
          <w:i w:val="false"/>
          <w:color w:val="000000"/>
          <w:sz w:val="28"/>
        </w:rPr>
        <w:t>Трудовое воспитание:</w:t>
      </w:r>
    </w:p>
    <w:p>
      <w:pPr>
        <w:pStyle w:val="Normal"/>
        <w:numPr>
          <w:ilvl w:val="0"/>
          <w:numId w:val="24"/>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Экологическое воспитание:</w:t>
      </w:r>
    </w:p>
    <w:p>
      <w:pPr>
        <w:pStyle w:val="Normal"/>
        <w:numPr>
          <w:ilvl w:val="0"/>
          <w:numId w:val="25"/>
        </w:numPr>
        <w:spacing w:lineRule="exact" w:line="264" w:before="0" w:after="0"/>
        <w:jc w:val="both"/>
        <w:rPr/>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26"/>
        </w:numPr>
        <w:spacing w:lineRule="exact" w:line="264" w:before="0" w:after="0"/>
        <w:jc w:val="both"/>
        <w:rPr/>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exact" w:line="264" w:before="0" w:after="0"/>
        <w:jc w:val="both"/>
        <w:rPr/>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pStyle w:val="Normal"/>
        <w:numPr>
          <w:ilvl w:val="0"/>
          <w:numId w:val="26"/>
        </w:numPr>
        <w:spacing w:lineRule="exact" w:line="264" w:before="0" w:after="0"/>
        <w:jc w:val="both"/>
        <w:rPr/>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p>
    <w:p>
      <w:pPr>
        <w:pStyle w:val="Normal"/>
        <w:numPr>
          <w:ilvl w:val="0"/>
          <w:numId w:val="27"/>
        </w:numPr>
        <w:spacing w:lineRule="exact" w:line="264" w:before="0" w:after="0"/>
        <w:jc w:val="both"/>
        <w:rPr/>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exact" w:line="264" w:before="0" w:after="0"/>
        <w:jc w:val="both"/>
        <w:rPr/>
      </w:pPr>
      <w:r>
        <w:rPr>
          <w:rFonts w:ascii="Times New Roman" w:hAnsi="Times New Roman"/>
          <w:b w:val="false"/>
          <w:i w:val="false"/>
          <w:color w:val="000000"/>
          <w:sz w:val="28"/>
        </w:rPr>
        <w:t>объединять произведения по жанру, авторской принадлежности;</w:t>
      </w:r>
    </w:p>
    <w:p>
      <w:pPr>
        <w:pStyle w:val="Normal"/>
        <w:numPr>
          <w:ilvl w:val="0"/>
          <w:numId w:val="27"/>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exact" w:line="264" w:before="0" w:after="0"/>
        <w:jc w:val="both"/>
        <w:rPr/>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firstLine="600"/>
        <w:jc w:val="both"/>
        <w:rPr/>
      </w:pPr>
      <w:r>
        <w:rPr>
          <w:rFonts w:ascii="Times New Roman" w:hAnsi="Times New Roman"/>
          <w:b w:val="false"/>
          <w:i/>
          <w:color w:val="000000"/>
          <w:sz w:val="28"/>
        </w:rPr>
        <w:t>базовые исследовательские действия:</w:t>
      </w:r>
    </w:p>
    <w:p>
      <w:pPr>
        <w:pStyle w:val="Normal"/>
        <w:numPr>
          <w:ilvl w:val="0"/>
          <w:numId w:val="28"/>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pStyle w:val="Normal"/>
        <w:numPr>
          <w:ilvl w:val="0"/>
          <w:numId w:val="28"/>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p>
    <w:p>
      <w:pPr>
        <w:pStyle w:val="Normal"/>
        <w:numPr>
          <w:ilvl w:val="0"/>
          <w:numId w:val="29"/>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29"/>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exact" w:line="264" w:before="0" w:after="0"/>
        <w:jc w:val="both"/>
        <w:rPr/>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общение</w:t>
      </w:r>
      <w:r>
        <w:rPr>
          <w:rFonts w:ascii="Times New Roman" w:hAnsi="Times New Roman"/>
          <w:b w:val="false"/>
          <w:i w:val="false"/>
          <w:color w:val="000000"/>
          <w:sz w:val="28"/>
        </w:rPr>
        <w:t>:</w:t>
      </w:r>
    </w:p>
    <w:p>
      <w:pPr>
        <w:pStyle w:val="Normal"/>
        <w:numPr>
          <w:ilvl w:val="0"/>
          <w:numId w:val="30"/>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30"/>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30"/>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30"/>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30"/>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pStyle w:val="Normal"/>
        <w:numPr>
          <w:ilvl w:val="0"/>
          <w:numId w:val="31"/>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31"/>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firstLine="600"/>
        <w:jc w:val="both"/>
        <w:rPr/>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pStyle w:val="Normal"/>
        <w:numPr>
          <w:ilvl w:val="0"/>
          <w:numId w:val="32"/>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32"/>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val="false"/>
          <w:i w:val="false"/>
          <w:color w:val="000000"/>
          <w:sz w:val="28"/>
        </w:rPr>
        <w:t>Совместная деятельность:</w:t>
      </w:r>
    </w:p>
    <w:p>
      <w:pPr>
        <w:pStyle w:val="Normal"/>
        <w:numPr>
          <w:ilvl w:val="0"/>
          <w:numId w:val="33"/>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33"/>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33"/>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прозаическую (нестихотворную) и стихотворную речь;</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pStyle w:val="Normal"/>
        <w:numPr>
          <w:ilvl w:val="0"/>
          <w:numId w:val="34"/>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иллюстрациям;</w:t>
      </w:r>
    </w:p>
    <w:p>
      <w:pPr>
        <w:pStyle w:val="Normal"/>
        <w:numPr>
          <w:ilvl w:val="0"/>
          <w:numId w:val="34"/>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exact" w:line="264" w:before="0" w:after="0"/>
        <w:jc w:val="both"/>
        <w:rPr/>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exact" w:line="264" w:before="0" w:after="0"/>
        <w:jc w:val="both"/>
        <w:rPr/>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exact" w:line="264" w:before="0" w:after="0"/>
        <w:jc w:val="both"/>
        <w:rPr/>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небольшие сказки, рассказы;</w:t>
      </w:r>
    </w:p>
    <w:p>
      <w:pPr>
        <w:pStyle w:val="Normal"/>
        <w:numPr>
          <w:ilvl w:val="0"/>
          <w:numId w:val="35"/>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numPr>
          <w:ilvl w:val="0"/>
          <w:numId w:val="36"/>
        </w:numPr>
        <w:spacing w:lineRule="exact" w:line="264" w:before="0" w:after="0"/>
        <w:jc w:val="both"/>
        <w:rPr/>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exact" w:line="264" w:before="0" w:after="0"/>
        <w:jc w:val="both"/>
        <w:rPr/>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exact" w:line="264" w:before="0" w:after="0"/>
        <w:jc w:val="both"/>
        <w:rPr/>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exact" w:line="264" w:before="0" w:after="0"/>
        <w:jc w:val="both"/>
        <w:rPr/>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6"/>
        </w:numPr>
        <w:spacing w:lineRule="exact" w:line="264" w:before="0" w:after="0"/>
        <w:jc w:val="both"/>
        <w:rPr/>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exact" w:line="264" w:before="0" w:after="0"/>
        <w:jc w:val="both"/>
        <w:rPr/>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exact" w:line="264" w:before="0" w:after="0"/>
        <w:jc w:val="both"/>
        <w:rPr/>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7"/>
        </w:numPr>
        <w:spacing w:lineRule="exact" w:line="264" w:before="0" w:after="0"/>
        <w:jc w:val="both"/>
        <w:rPr/>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pStyle w:val="Normal"/>
        <w:spacing w:before="0" w:after="0"/>
        <w:ind w:left="120" w:hanging="0"/>
        <w:jc w:val="left"/>
        <w:rPr/>
      </w:pPr>
      <w:bookmarkStart w:id="94" w:name="block-46103615_Копия_1"/>
      <w:bookmarkStart w:id="95" w:name="block-46103615"/>
      <w:bookmarkEnd w:id="94"/>
      <w:bookmarkEnd w:id="95"/>
      <w:r>
        <w:rPr>
          <w:rFonts w:ascii="Times New Roman" w:hAnsi="Times New Roman"/>
          <w:b/>
          <w:i w:val="false"/>
          <w:color w:val="000000"/>
          <w:sz w:val="28"/>
        </w:rPr>
        <w:t xml:space="preserve"> </w:t>
      </w:r>
      <w:r>
        <w:rPr>
          <w:rFonts w:ascii="Times New Roman" w:hAnsi="Times New Roman"/>
          <w:b/>
          <w:i w:val="false"/>
          <w:color w:val="000000"/>
          <w:sz w:val="28"/>
          <w:lang w:val="ru-RU"/>
        </w:rPr>
        <w:t>ТЕМАТИЧЕСКОЕ ПЛАНИРОВАНИЕ  1 КЛАСС</w:t>
      </w:r>
    </w:p>
    <w:tbl>
      <w:tblPr>
        <w:tblW w:w="13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eastAsia="Calibri" w:cs="Times New Roman" w:ascii="Times New Roman" w:hAnsi="Times New Roman"/>
                  <w:color w:val="0000FF"/>
                  <w:u w:val="single"/>
                </w:rPr>
                <w:t>http://rushist.com/</w:t>
              </w:r>
            </w:hyperlink>
          </w:p>
        </w:tc>
      </w:tr>
      <w:tr>
        <w:trPr>
          <w:trHeight w:val="31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eastAsia="Calibri" w:cs="Times New Roman" w:ascii="Times New Roman" w:hAnsi="Times New Roman"/>
                  <w:color w:val="0000FF"/>
                  <w:u w:val="single"/>
                </w:rPr>
                <w:t>https://learningapps.org/</w:t>
              </w:r>
            </w:hyperlink>
          </w:p>
        </w:tc>
      </w:tr>
      <w:tr>
        <w:trPr>
          <w:trHeight w:val="27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eastAsia="Calibri" w:cs="Times New Roman" w:ascii="Times New Roman" w:hAnsi="Times New Roman"/>
                  <w:color w:val="0000FF"/>
                  <w:u w:val="single"/>
                </w:rPr>
                <w:t>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8"/>
        <w:gridCol w:w="4693"/>
        <w:gridCol w:w="1517"/>
        <w:gridCol w:w="1843"/>
        <w:gridCol w:w="1909"/>
        <w:gridCol w:w="2615"/>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 xml:space="preserve"> </w:t>
            </w:r>
            <w:r>
              <w:rPr>
                <w:rFonts w:ascii="Times New Roman" w:hAnsi="Times New Roman"/>
                <w:sz w:val="24"/>
                <w:lang w:val="ru-RU"/>
              </w:rPr>
              <w:t xml:space="preserve"> </w:t>
            </w:r>
            <w:r>
              <w:rPr>
                <w:rFonts w:ascii="Times New Roman" w:hAnsi="Times New Roman"/>
                <w:sz w:val="24"/>
                <w:lang w:val="ru-RU"/>
              </w:rPr>
              <w:t>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9</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eastAsia="Calibri" w:cs="Times New Roman" w:ascii="Times New Roman" w:hAnsi="Times New Roman"/>
                  <w:color w:val="0000FF"/>
                  <w:u w:val="single"/>
                </w:rPr>
                <w:t>https://learningapps.org/</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eastAsia="Calibri" w:cs="Times New Roman" w:ascii="Times New Roman" w:hAnsi="Times New Roman"/>
                  <w:color w:val="0000FF"/>
                  <w:u w:val="single"/>
                </w:rPr>
                <w:t>http://rushist.com/</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80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3"/>
        <w:gridCol w:w="1519"/>
        <w:gridCol w:w="1841"/>
        <w:gridCol w:w="1909"/>
        <w:gridCol w:w="2824"/>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780"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018"/>
        <w:gridCol w:w="4692"/>
        <w:gridCol w:w="1518"/>
        <w:gridCol w:w="1841"/>
        <w:gridCol w:w="1910"/>
        <w:gridCol w:w="2800"/>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bookmarkStart w:id="96" w:name="block-46103614"/>
      <w:r>
        <w:rPr>
          <w:rFonts w:ascii="Times New Roman" w:hAnsi="Times New Roman"/>
          <w:b/>
          <w:i w:val="false"/>
          <w:color w:val="000000"/>
          <w:sz w:val="28"/>
        </w:rPr>
        <w:t xml:space="preserve"> </w:t>
      </w:r>
      <w:bookmarkEnd w:id="96"/>
    </w:p>
    <w:p>
      <w:pPr>
        <w:pStyle w:val="Normal"/>
        <w:spacing w:before="0" w:after="0"/>
        <w:ind w:left="120" w:hanging="0"/>
        <w:jc w:val="left"/>
        <w:rPr/>
      </w:pPr>
      <w:bookmarkStart w:id="97" w:name="block-46103618"/>
      <w:r>
        <w:rPr>
          <w:rFonts w:ascii="Times New Roman" w:hAnsi="Times New Roman"/>
          <w:b/>
          <w:i w:val="false"/>
          <w:color w:val="000000"/>
          <w:sz w:val="28"/>
        </w:rPr>
        <w:t xml:space="preserve"> </w:t>
      </w:r>
      <w:bookmarkEnd w:id="97"/>
      <w:r>
        <w:rPr>
          <w:rFonts w:ascii="Times New Roman" w:hAnsi="Times New Roman"/>
          <w:b/>
          <w:i w:val="false"/>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33"/>
        <w:gridCol w:w="4369"/>
        <w:gridCol w:w="952"/>
        <w:gridCol w:w="1840"/>
        <w:gridCol w:w="1911"/>
        <w:gridCol w:w="1348"/>
        <w:gridCol w:w="2486"/>
      </w:tblGrid>
      <w:tr>
        <w:trPr>
          <w:trHeight w:val="144" w:hRule="atLeast"/>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3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6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48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Ё, ё. Звуки [й’о], [’о]. 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урок.Обобщение знаний о буквах. Русский алфавит. Чтение 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eastAsia="Calibri" w:cs="Times New Roman" w:ascii="Times New Roman" w:hAnsi="Times New Roman"/>
                  <w:color w:val="0000FF"/>
                  <w:u w:val="single"/>
                </w:rPr>
                <w:t>https://learningapps.org/</w:t>
              </w:r>
            </w:hyperlink>
          </w:p>
        </w:tc>
      </w:tr>
      <w:tr>
        <w:trPr>
          <w:trHeight w:val="144" w:hRule="atLeast"/>
        </w:trPr>
        <w:tc>
          <w:tcPr>
            <w:tcW w:w="5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30"/>
        <w:gridCol w:w="3994"/>
        <w:gridCol w:w="1094"/>
        <w:gridCol w:w="1841"/>
        <w:gridCol w:w="1909"/>
        <w:gridCol w:w="1348"/>
        <w:gridCol w:w="2823"/>
      </w:tblGrid>
      <w:tr>
        <w:trPr>
          <w:trHeight w:val="144" w:hRule="atLeast"/>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отражение в 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осени в произведении М.М.Пришвина «Осеннее утро» и 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 Отражение темы Родина в произведении И.С. Никитина «Русь».Отражение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Наблюдение за описанием в художественном тексте. Произведения по выбору, 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Осознание понятий друг, дружба на примере произведений о 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Отражение в произведениях 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Составление устного рассказа «Краски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Восприятие произведений о маме: проявление любви и радости 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Герои литературной (авторской) сказки. На примере произведения 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Фантазёры и мечтатели – герои произведений. Произведения по выбору, например, английские народные 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Ориентировка в книге: обложка, содержание, аннотация, иллюстрация. Резервный урок. Выбор книг на основе рекомендательного списка: летнее 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eastAsia="Calibri" w:cs="Times New Roman" w:ascii="Times New Roman" w:hAnsi="Times New Roman"/>
                  <w:color w:val="0000FF"/>
                  <w:u w:val="single"/>
                  <w:lang w:val="ru-RU"/>
                </w:rPr>
                <w:t>https://uchi.ru/</w:t>
              </w:r>
            </w:hyperlink>
          </w:p>
        </w:tc>
      </w:tr>
      <w:tr>
        <w:trPr>
          <w:trHeight w:val="144" w:hRule="atLeast"/>
        </w:trPr>
        <w:tc>
          <w:tcPr>
            <w:tcW w:w="50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4030"/>
        <w:gridCol w:w="947"/>
        <w:gridCol w:w="1841"/>
        <w:gridCol w:w="1911"/>
        <w:gridCol w:w="1346"/>
        <w:gridCol w:w="2861"/>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color w:val="70AD47" w:themeColor="accent6"/>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Слова, с помощью которых поэт описывает и 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Поэты о красоте родной природы. На примере произведения Н.А. Некрасова «Железная дорога» (отрывок)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Поучительный смысл сказок о животных.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композиции в рассказах о животных. На примере 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создания образов героев-животных в рассказах зарубежных 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w:t>
            </w:r>
            <w:bookmarkStart w:id="98" w:name="_GoBack"/>
            <w:bookmarkEnd w:id="98"/>
            <w:r>
              <w:rPr>
                <w:rFonts w:ascii="Times New Roman" w:hAnsi="Times New Roman"/>
                <w:sz w:val="24"/>
                <w:lang w:val="ru-RU"/>
              </w:rPr>
              <w:t>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Летнее 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3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4 КЛАСС </w:t>
      </w:r>
    </w:p>
    <w:tbl>
      <w:tblPr>
        <w:tblW w:w="13833"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117"/>
        <w:gridCol w:w="3837"/>
        <w:gridCol w:w="956"/>
        <w:gridCol w:w="1842"/>
        <w:gridCol w:w="1910"/>
        <w:gridCol w:w="1346"/>
        <w:gridCol w:w="2824"/>
      </w:tblGrid>
      <w:tr>
        <w:trPr>
          <w:trHeight w:val="144" w:hRule="atLeast"/>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Строфа как элемент композиции 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Иллюстрации как отражение 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речевой выразительности в 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trPr>
          <w:trHeight w:val="144" w:hRule="atLeast"/>
        </w:trPr>
        <w:tc>
          <w:tcPr>
            <w:tcW w:w="495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lang w:val="ru-RU"/>
              </w:rPr>
              <w:t>102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lang w:val="ru-RU"/>
        </w:rPr>
      </w:pPr>
      <w:r>
        <w:rPr>
          <w:rFonts w:ascii="Times New Roman" w:hAnsi="Times New Roman"/>
          <w:b/>
          <w:color w:val="000000" w:themeColor="text1"/>
          <w:sz w:val="28"/>
          <w:lang w:val="ru-RU"/>
        </w:rPr>
        <w:t>УЧЕБНО-МЕТОДИЧЕСКОЕ ОБЕСПЕЧЕНИЕ</w:t>
      </w:r>
      <w:r>
        <w:rPr>
          <w:rFonts w:ascii="Times New Roman" w:hAnsi="Times New Roman"/>
          <w:b/>
          <w:color w:val="000000"/>
          <w:sz w:val="28"/>
          <w:lang w:val="ru-RU"/>
        </w:rPr>
        <w:t xml:space="preserve"> ОБРАЗОВАТЕЛЬНОГО ПРОЦЕССА</w:t>
      </w:r>
    </w:p>
    <w:p>
      <w:pPr>
        <w:pStyle w:val="Normal"/>
        <w:spacing w:lineRule="auto" w:line="24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360" w:before="0" w:after="0"/>
        <w:ind w:left="120" w:hanging="0"/>
        <w:rPr>
          <w:rFonts w:ascii="Times New Roman" w:hAnsi="Times New Roman"/>
          <w:color w:val="000000"/>
          <w:sz w:val="28"/>
          <w:lang w:val="ru-RU"/>
        </w:rPr>
      </w:pPr>
      <w:bookmarkStart w:id="99" w:name="affad5d6-e7c5-4217-a5f0-770d8e0e87a8"/>
      <w:r>
        <w:rPr>
          <w:rFonts w:ascii="Times New Roman" w:hAnsi="Times New Roman"/>
          <w:color w:val="000000"/>
          <w:sz w:val="28"/>
          <w:lang w:val="ru-RU"/>
        </w:rPr>
        <w:t xml:space="preserve"> </w:t>
      </w:r>
      <w:bookmarkEnd w:id="99"/>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1-й класс: учебник: в 2 частях, 1 класс/</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2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3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4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ListParagraph"/>
        <w:numPr>
          <w:ilvl w:val="0"/>
          <w:numId w:val="38"/>
        </w:numPr>
        <w:spacing w:lineRule="auto" w:line="360" w:before="0" w:after="0"/>
        <w:ind w:left="426" w:hanging="284"/>
        <w:contextualSpacing/>
        <w:rPr>
          <w:rFonts w:ascii="Times New Roman" w:hAnsi="Times New Roman"/>
          <w:color w:val="000000"/>
          <w:sz w:val="28"/>
          <w:lang w:val="ru-RU"/>
        </w:rPr>
      </w:pPr>
      <w:r>
        <w:rPr>
          <w:rFonts w:ascii="Times New Roman" w:hAnsi="Times New Roman"/>
          <w:color w:val="000000"/>
          <w:sz w:val="28"/>
          <w:lang w:val="ru-RU"/>
        </w:rPr>
        <w:t>Азбука: 1-й класс: учебник: в 2 частях, 1 класс/ Горецкий В.Г., Кирюшкин В.А, Виноградская Л.А, Бойкина М.В, Акционерное общество «Издательство «Просвещение»</w:t>
      </w:r>
    </w:p>
    <w:p>
      <w:pPr>
        <w:pStyle w:val="Normal"/>
        <w:spacing w:lineRule="auto" w:line="240"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lineRule="auto" w:line="24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b/>
          <w:i w:val="false"/>
          <w:color w:val="000000"/>
          <w:sz w:val="28"/>
          <w:lang w:val="ru-RU"/>
        </w:rPr>
        <w:t>учителя / С.В. Кутявина</w:t>
      </w:r>
    </w:p>
    <w:p>
      <w:pPr>
        <w:pStyle w:val="Normal"/>
        <w:spacing w:lineRule="auto" w:line="240" w:before="0" w:after="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360" w:before="0" w:after="0"/>
        <w:rPr>
          <w:rFonts w:ascii="Times New Roman" w:hAnsi="Times New Roman"/>
          <w:color w:val="000000" w:themeColor="text1"/>
          <w:sz w:val="28"/>
          <w:u w:val="single"/>
          <w:lang w:val="ru-RU"/>
        </w:rPr>
      </w:pPr>
      <w:hyperlink r:id="rId454">
        <w:r>
          <w:rPr>
            <w:rStyle w:val="-"/>
            <w:rFonts w:ascii="Times New Roman" w:hAnsi="Times New Roman"/>
            <w:color w:val="000000" w:themeColor="text1"/>
            <w:sz w:val="28"/>
          </w:rPr>
          <w:t>https</w:t>
        </w:r>
        <w:r>
          <w:rPr>
            <w:rStyle w:val="-"/>
            <w:rFonts w:ascii="Times New Roman" w:hAnsi="Times New Roman"/>
            <w:color w:val="000000" w:themeColor="text1"/>
            <w:sz w:val="28"/>
            <w:lang w:val="ru-RU"/>
          </w:rPr>
          <w:t>://</w:t>
        </w:r>
        <w:r>
          <w:rPr>
            <w:rStyle w:val="-"/>
            <w:rFonts w:ascii="Times New Roman" w:hAnsi="Times New Roman"/>
            <w:color w:val="000000" w:themeColor="text1"/>
            <w:sz w:val="28"/>
          </w:rPr>
          <w:t>m</w:t>
        </w:r>
        <w:r>
          <w:rPr>
            <w:rStyle w:val="-"/>
            <w:rFonts w:ascii="Times New Roman" w:hAnsi="Times New Roman"/>
            <w:color w:val="000000" w:themeColor="text1"/>
            <w:sz w:val="28"/>
            <w:lang w:val="ru-RU"/>
          </w:rPr>
          <w:t>.</w:t>
        </w:r>
        <w:r>
          <w:rPr>
            <w:rStyle w:val="-"/>
            <w:rFonts w:ascii="Times New Roman" w:hAnsi="Times New Roman"/>
            <w:color w:val="000000" w:themeColor="text1"/>
            <w:sz w:val="28"/>
          </w:rPr>
          <w:t>edsoo</w:t>
        </w:r>
        <w:r>
          <w:rPr>
            <w:rStyle w:val="-"/>
            <w:rFonts w:ascii="Times New Roman" w:hAnsi="Times New Roman"/>
            <w:color w:val="000000" w:themeColor="text1"/>
            <w:sz w:val="28"/>
            <w:lang w:val="ru-RU"/>
          </w:rPr>
          <w:t>.</w:t>
        </w:r>
        <w:r>
          <w:rPr>
            <w:rStyle w:val="-"/>
            <w:rFonts w:ascii="Times New Roman" w:hAnsi="Times New Roman"/>
            <w:color w:val="000000" w:themeColor="text1"/>
            <w:sz w:val="28"/>
          </w:rPr>
          <w:t>ru</w:t>
        </w:r>
        <w:r>
          <w:rPr>
            <w:rStyle w:val="-"/>
            <w:rFonts w:ascii="Times New Roman" w:hAnsi="Times New Roman"/>
            <w:color w:val="000000" w:themeColor="text1"/>
            <w:sz w:val="28"/>
            <w:lang w:val="ru-RU"/>
          </w:rPr>
          <w:t>/7</w:t>
        </w:r>
        <w:r>
          <w:rPr>
            <w:rStyle w:val="-"/>
            <w:rFonts w:ascii="Times New Roman" w:hAnsi="Times New Roman"/>
            <w:color w:val="000000" w:themeColor="text1"/>
            <w:sz w:val="28"/>
          </w:rPr>
          <w:t>f</w:t>
        </w:r>
        <w:r>
          <w:rPr>
            <w:rStyle w:val="-"/>
            <w:rFonts w:ascii="Times New Roman" w:hAnsi="Times New Roman"/>
            <w:color w:val="000000" w:themeColor="text1"/>
            <w:sz w:val="28"/>
            <w:lang w:val="ru-RU"/>
          </w:rPr>
          <w:t>412</w:t>
        </w:r>
        <w:r>
          <w:rPr>
            <w:rStyle w:val="-"/>
            <w:rFonts w:ascii="Times New Roman" w:hAnsi="Times New Roman"/>
            <w:color w:val="000000" w:themeColor="text1"/>
            <w:sz w:val="28"/>
          </w:rPr>
          <w:t>cec</w:t>
        </w:r>
      </w:hyperlink>
    </w:p>
    <w:p>
      <w:pPr>
        <w:pStyle w:val="Normal"/>
        <w:spacing w:lineRule="auto" w:line="360" w:before="0" w:after="0"/>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pPr>
        <w:pStyle w:val="Normal"/>
        <w:spacing w:lineRule="auto" w:line="360" w:before="0" w:after="0"/>
        <w:rPr>
          <w:u w:val="single"/>
          <w:lang w:val="ru-RU"/>
        </w:rPr>
      </w:pPr>
      <w:r>
        <w:rPr>
          <w:rStyle w:val="-"/>
          <w:rFonts w:ascii="Times New Roman" w:hAnsi="Times New Roman"/>
          <w:b/>
          <w:i w:val="false"/>
          <w:color w:val="000000" w:themeColor="text1"/>
          <w:sz w:val="28"/>
          <w:u w:val="single"/>
          <w:lang w:val="ru-RU"/>
        </w:rPr>
        <w:t>https://akademkniga.ru/notbooks/library/</w:t>
      </w:r>
    </w:p>
    <w:p>
      <w:pPr>
        <w:pStyle w:val="Normal"/>
        <w:widowControl w:val="false"/>
        <w:spacing w:before="0" w:after="0"/>
        <w:ind w:left="135" w:hanging="0"/>
        <w:rPr/>
      </w:pPr>
      <w:hyperlink r:id="rId455">
        <w:r>
          <w:rPr>
            <w:rFonts w:eastAsia="Calibri" w:cs="Times New Roman" w:ascii="Times New Roman" w:hAnsi="Times New Roman"/>
            <w:b/>
            <w:i w:val="false"/>
            <w:color w:val="0000FF"/>
            <w:sz w:val="28"/>
            <w:u w:val="single"/>
            <w:lang w:val="ru-RU"/>
          </w:rPr>
          <w:t>https://uchi.ru/</w:t>
        </w:r>
      </w:hyperlink>
    </w:p>
    <w:sectPr>
      <w:type w:val="nextPage"/>
      <w:pgSz w:orient="landscape" w:w="16383" w:h="11906"/>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52"/>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paragraph" w:styleId="Style11">
    <w:name w:val="Заголовок"/>
    <w:basedOn w:val="Normal"/>
    <w:next w:val="Style12"/>
    <w:qFormat/>
    <w:pPr>
      <w:keepNext w:val="true"/>
      <w:spacing w:before="240" w:after="120"/>
    </w:pPr>
    <w:rPr>
      <w:rFonts w:ascii="PT Astra Serif" w:hAnsi="PT Astra Serif" w:eastAsia="Tahoma" w:cs="Noto Sans Devanagari"/>
      <w:sz w:val="28"/>
      <w:szCs w:val="28"/>
    </w:rPr>
  </w:style>
  <w:style w:type="paragraph" w:styleId="Style12">
    <w:name w:val="Body Text"/>
    <w:basedOn w:val="Normal"/>
    <w:pPr>
      <w:spacing w:lineRule="auto" w:line="276" w:before="0" w:after="140"/>
    </w:pPr>
    <w:rPr/>
  </w:style>
  <w:style w:type="paragraph" w:styleId="Style13">
    <w:name w:val="List"/>
    <w:basedOn w:val="Style12"/>
    <w:pPr/>
    <w:rPr>
      <w:rFonts w:ascii="PT Astra Serif" w:hAnsi="PT Astra Serif" w:cs="Noto Sans Devanagari"/>
    </w:rPr>
  </w:style>
  <w:style w:type="paragraph" w:styleId="Style14">
    <w:name w:val="Caption"/>
    <w:basedOn w:val="Normal"/>
    <w:qFormat/>
    <w:pPr>
      <w:suppressLineNumbers/>
      <w:spacing w:before="120" w:after="120"/>
    </w:pPr>
    <w:rPr>
      <w:rFonts w:ascii="PT Astra Serif" w:hAnsi="PT Astra Serif" w:cs="Noto Sans Devanagari"/>
      <w:i/>
      <w:iCs/>
      <w:sz w:val="24"/>
      <w:szCs w:val="24"/>
    </w:rPr>
  </w:style>
  <w:style w:type="paragraph" w:styleId="Style15">
    <w:name w:val="Указатель"/>
    <w:basedOn w:val="Normal"/>
    <w:qFormat/>
    <w:pPr>
      <w:suppressLineNumbers/>
    </w:pPr>
    <w:rPr>
      <w:rFonts w:ascii="PT Astra Serif" w:hAnsi="PT Astra Serif" w:cs="Noto Sans Devanagari"/>
    </w:rPr>
  </w:style>
  <w:style w:type="paragraph" w:styleId="Style16">
    <w:name w:val="Колонтитул"/>
    <w:basedOn w:val="Normal"/>
    <w:qFormat/>
    <w:pPr/>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qFormat/>
    <w:pPr>
      <w:spacing w:before="0" w:after="200"/>
      <w:ind w:left="720" w:hanging="0"/>
      <w:contextualSpacing/>
    </w:pPr>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chi.ru/" TargetMode="External"/><Relationship Id="rId3" Type="http://schemas.openxmlformats.org/officeDocument/2006/relationships/hyperlink" Target="https://learningapps.org/" TargetMode="External"/><Relationship Id="rId4" Type="http://schemas.openxmlformats.org/officeDocument/2006/relationships/hyperlink" Target="http://rushist.com/" TargetMode="External"/><Relationship Id="rId5" Type="http://schemas.openxmlformats.org/officeDocument/2006/relationships/hyperlink" Target="https://uchi.ru/" TargetMode="External"/><Relationship Id="rId6" Type="http://schemas.openxmlformats.org/officeDocument/2006/relationships/hyperlink" Target="https://learningapps.org/" TargetMode="External"/><Relationship Id="rId7" Type="http://schemas.openxmlformats.org/officeDocument/2006/relationships/hyperlink" Target="http://rushist.com/" TargetMode="External"/><Relationship Id="rId8" Type="http://schemas.openxmlformats.org/officeDocument/2006/relationships/hyperlink" Target="https://uchi.ru/" TargetMode="External"/><Relationship Id="rId9" Type="http://schemas.openxmlformats.org/officeDocument/2006/relationships/hyperlink" Target="https://learningapps.org/" TargetMode="External"/><Relationship Id="rId10" Type="http://schemas.openxmlformats.org/officeDocument/2006/relationships/hyperlink" Target="http://rushist.com/" TargetMode="External"/><Relationship Id="rId11" Type="http://schemas.openxmlformats.org/officeDocument/2006/relationships/hyperlink" Target="https://uchi.ru/" TargetMode="External"/><Relationship Id="rId12" Type="http://schemas.openxmlformats.org/officeDocument/2006/relationships/hyperlink" Target="https://learningapps.org/" TargetMode="External"/><Relationship Id="rId13" Type="http://schemas.openxmlformats.org/officeDocument/2006/relationships/hyperlink" Target="https://uchi.ru/" TargetMode="External"/><Relationship Id="rId14" Type="http://schemas.openxmlformats.org/officeDocument/2006/relationships/hyperlink" Target="https://uchi.ru/" TargetMode="External"/><Relationship Id="rId15" Type="http://schemas.openxmlformats.org/officeDocument/2006/relationships/hyperlink" Target="https://learningapps.org/" TargetMode="External"/><Relationship Id="rId16" Type="http://schemas.openxmlformats.org/officeDocument/2006/relationships/hyperlink" Target="http://rushist.com/" TargetMode="External"/><Relationship Id="rId17" Type="http://schemas.openxmlformats.org/officeDocument/2006/relationships/hyperlink" Target="https://uchi.ru/" TargetMode="External"/><Relationship Id="rId18" Type="http://schemas.openxmlformats.org/officeDocument/2006/relationships/hyperlink" Target="https://learningapps.org/" TargetMode="External"/><Relationship Id="rId19" Type="http://schemas.openxmlformats.org/officeDocument/2006/relationships/hyperlink" Target="http://rushist.com/" TargetMode="External"/><Relationship Id="rId20" Type="http://schemas.openxmlformats.org/officeDocument/2006/relationships/hyperlink" Target="https://uchi.ru/" TargetMode="External"/><Relationship Id="rId21" Type="http://schemas.openxmlformats.org/officeDocument/2006/relationships/hyperlink" Target="https://learningapps.org/" TargetMode="External"/><Relationship Id="rId22" Type="http://schemas.openxmlformats.org/officeDocument/2006/relationships/hyperlink" Target="http://rushist.com/" TargetMode="External"/><Relationship Id="rId23" Type="http://schemas.openxmlformats.org/officeDocument/2006/relationships/hyperlink" Target="https://uchi.ru/" TargetMode="External"/><Relationship Id="rId24" Type="http://schemas.openxmlformats.org/officeDocument/2006/relationships/hyperlink" Target="https://learningapps.org/" TargetMode="External"/><Relationship Id="rId25" Type="http://schemas.openxmlformats.org/officeDocument/2006/relationships/hyperlink" Target="http://rushist.com/" TargetMode="External"/><Relationship Id="rId26" Type="http://schemas.openxmlformats.org/officeDocument/2006/relationships/hyperlink" Target="https://m.edsoo.ru/7f411a40" TargetMode="External"/><Relationship Id="rId27" Type="http://schemas.openxmlformats.org/officeDocument/2006/relationships/hyperlink" Target="https://m.edsoo.ru/7f411a40" TargetMode="External"/><Relationship Id="rId28" Type="http://schemas.openxmlformats.org/officeDocument/2006/relationships/hyperlink" Target="https://m.edsoo.ru/7f411a40" TargetMode="External"/><Relationship Id="rId29" Type="http://schemas.openxmlformats.org/officeDocument/2006/relationships/hyperlink" Target="https://m.edsoo.ru/7f411a40" TargetMode="External"/><Relationship Id="rId30" Type="http://schemas.openxmlformats.org/officeDocument/2006/relationships/hyperlink" Target="https://m.edsoo.ru/7f411a40" TargetMode="External"/><Relationship Id="rId3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3" Type="http://schemas.openxmlformats.org/officeDocument/2006/relationships/hyperlink" Target="https://m.edsoo.ru/7f411a40" TargetMode="External"/><Relationship Id="rId34" Type="http://schemas.openxmlformats.org/officeDocument/2006/relationships/hyperlink" Target="https://m.edsoo.ru/7f411a40" TargetMode="External"/><Relationship Id="rId35" Type="http://schemas.openxmlformats.org/officeDocument/2006/relationships/hyperlink" Target="https://m.edsoo.ru/7f411a40" TargetMode="External"/><Relationship Id="rId36" Type="http://schemas.openxmlformats.org/officeDocument/2006/relationships/hyperlink" Target="https://m.edsoo.ru/7f411a40" TargetMode="External"/><Relationship Id="rId37" Type="http://schemas.openxmlformats.org/officeDocument/2006/relationships/hyperlink" Target="https://m.edsoo.ru/7f411a40" TargetMode="External"/><Relationship Id="rId38" Type="http://schemas.openxmlformats.org/officeDocument/2006/relationships/hyperlink" Target="https://m.edsoo.ru/7f411a40" TargetMode="External"/><Relationship Id="rId39" Type="http://schemas.openxmlformats.org/officeDocument/2006/relationships/hyperlink" Target="https://m.edsoo.ru/7f412cec" TargetMode="External"/><Relationship Id="rId40" Type="http://schemas.openxmlformats.org/officeDocument/2006/relationships/hyperlink" Target="https://m.edsoo.ru/7f412cec" TargetMode="External"/><Relationship Id="rId41" Type="http://schemas.openxmlformats.org/officeDocument/2006/relationships/hyperlink" Target="https://m.edsoo.ru/7f412cec" TargetMode="External"/><Relationship Id="rId42" Type="http://schemas.openxmlformats.org/officeDocument/2006/relationships/hyperlink" Target="https://m.edsoo.ru/7f412cec" TargetMode="External"/><Relationship Id="rId43" Type="http://schemas.openxmlformats.org/officeDocument/2006/relationships/hyperlink" Target="https://m.edsoo.ru/7f412cec" TargetMode="External"/><Relationship Id="rId44" Type="http://schemas.openxmlformats.org/officeDocument/2006/relationships/hyperlink" Target="https://m.edsoo.ru/7f412cec" TargetMode="External"/><Relationship Id="rId45" Type="http://schemas.openxmlformats.org/officeDocument/2006/relationships/hyperlink" Target="https://m.edsoo.ru/7f412cec" TargetMode="External"/><Relationship Id="rId46" Type="http://schemas.openxmlformats.org/officeDocument/2006/relationships/hyperlink" Target="https://m.edsoo.ru/7f412cec" TargetMode="External"/><Relationship Id="rId47" Type="http://schemas.openxmlformats.org/officeDocument/2006/relationships/hyperlink" Target="https://m.edsoo.ru/7f412cec" TargetMode="External"/><Relationship Id="rId48" Type="http://schemas.openxmlformats.org/officeDocument/2006/relationships/hyperlink" Target="https://m.edsoo.ru/7f412cec" TargetMode="External"/><Relationship Id="rId49" Type="http://schemas.openxmlformats.org/officeDocument/2006/relationships/hyperlink" Target="https://m.edsoo.ru/7f412cec" TargetMode="External"/><Relationship Id="rId50" Type="http://schemas.openxmlformats.org/officeDocument/2006/relationships/hyperlink" Target="https://m.edsoo.ru/7f412cec" TargetMode="External"/><Relationship Id="rId51" Type="http://schemas.openxmlformats.org/officeDocument/2006/relationships/hyperlink" Target="https://m.edsoo.ru/7f412cec" TargetMode="External"/><Relationship Id="rId52" Type="http://schemas.openxmlformats.org/officeDocument/2006/relationships/hyperlink" Target="https://m.edsoo.ru/7f412cec" TargetMode="External"/><Relationship Id="rId53" Type="http://schemas.openxmlformats.org/officeDocument/2006/relationships/hyperlink" Target="https://m.edsoo.ru/7f412cec" TargetMode="External"/><Relationship Id="rId54" Type="http://schemas.openxmlformats.org/officeDocument/2006/relationships/hyperlink" Target="https://uchi.ru/" TargetMode="External"/><Relationship Id="rId55" Type="http://schemas.openxmlformats.org/officeDocument/2006/relationships/hyperlink" Target="https://learningapps.org/" TargetMode="External"/><Relationship Id="rId56" Type="http://schemas.openxmlformats.org/officeDocument/2006/relationships/hyperlink" Target="http://rushist.com/" TargetMode="External"/><Relationship Id="rId57" Type="http://schemas.openxmlformats.org/officeDocument/2006/relationships/hyperlink" Target="https://uchi.ru/" TargetMode="External"/><Relationship Id="rId58" Type="http://schemas.openxmlformats.org/officeDocument/2006/relationships/hyperlink" Target="https://learningapps.org/" TargetMode="External"/><Relationship Id="rId59" Type="http://schemas.openxmlformats.org/officeDocument/2006/relationships/hyperlink" Target="http://rushist.com/" TargetMode="External"/><Relationship Id="rId60" Type="http://schemas.openxmlformats.org/officeDocument/2006/relationships/hyperlink" Target="https://uchi.ru/" TargetMode="External"/><Relationship Id="rId61" Type="http://schemas.openxmlformats.org/officeDocument/2006/relationships/hyperlink" Target="https://learningapps.org/" TargetMode="External"/><Relationship Id="rId62" Type="http://schemas.openxmlformats.org/officeDocument/2006/relationships/hyperlink" Target="http://rushist.com/" TargetMode="External"/><Relationship Id="rId63" Type="http://schemas.openxmlformats.org/officeDocument/2006/relationships/hyperlink" Target="https://uchi.ru/" TargetMode="External"/><Relationship Id="rId64" Type="http://schemas.openxmlformats.org/officeDocument/2006/relationships/hyperlink" Target="https://learningapps.org/" TargetMode="External"/><Relationship Id="rId65" Type="http://schemas.openxmlformats.org/officeDocument/2006/relationships/hyperlink" Target="http://rushist.com/" TargetMode="External"/><Relationship Id="rId66" Type="http://schemas.openxmlformats.org/officeDocument/2006/relationships/hyperlink" Target="https://uchi.ru/" TargetMode="External"/><Relationship Id="rId67" Type="http://schemas.openxmlformats.org/officeDocument/2006/relationships/hyperlink" Target="https://learningapps.org/" TargetMode="External"/><Relationship Id="rId68" Type="http://schemas.openxmlformats.org/officeDocument/2006/relationships/hyperlink" Target="http://rushist.com/" TargetMode="External"/><Relationship Id="rId69" Type="http://schemas.openxmlformats.org/officeDocument/2006/relationships/hyperlink" Target="https://uchi.ru/" TargetMode="External"/><Relationship Id="rId70" Type="http://schemas.openxmlformats.org/officeDocument/2006/relationships/hyperlink" Target="https://learningapps.org/" TargetMode="External"/><Relationship Id="rId71" Type="http://schemas.openxmlformats.org/officeDocument/2006/relationships/hyperlink" Target="http://rushist.com/" TargetMode="External"/><Relationship Id="rId72" Type="http://schemas.openxmlformats.org/officeDocument/2006/relationships/hyperlink" Target="https://uchi.ru/" TargetMode="External"/><Relationship Id="rId73" Type="http://schemas.openxmlformats.org/officeDocument/2006/relationships/hyperlink" Target="https://learningapps.org/" TargetMode="External"/><Relationship Id="rId74" Type="http://schemas.openxmlformats.org/officeDocument/2006/relationships/hyperlink" Target="https://uchi.ru/" TargetMode="External"/><Relationship Id="rId75" Type="http://schemas.openxmlformats.org/officeDocument/2006/relationships/hyperlink" Target="https://learningapps.org/" TargetMode="External"/><Relationship Id="rId76" Type="http://schemas.openxmlformats.org/officeDocument/2006/relationships/hyperlink" Target="http://rushist.com/" TargetMode="External"/><Relationship Id="rId77" Type="http://schemas.openxmlformats.org/officeDocument/2006/relationships/hyperlink" Target="https://uchi.ru/" TargetMode="External"/><Relationship Id="rId78" Type="http://schemas.openxmlformats.org/officeDocument/2006/relationships/hyperlink" Target="https://learningapps.org/" TargetMode="External"/><Relationship Id="rId79" Type="http://schemas.openxmlformats.org/officeDocument/2006/relationships/hyperlink" Target="http://rushist.com/" TargetMode="External"/><Relationship Id="rId80" Type="http://schemas.openxmlformats.org/officeDocument/2006/relationships/hyperlink" Target="https://uchi.ru/" TargetMode="External"/><Relationship Id="rId81" Type="http://schemas.openxmlformats.org/officeDocument/2006/relationships/hyperlink" Target="https://learningapps.org/" TargetMode="External"/><Relationship Id="rId82" Type="http://schemas.openxmlformats.org/officeDocument/2006/relationships/hyperlink" Target="http://rushist.com/" TargetMode="External"/><Relationship Id="rId83" Type="http://schemas.openxmlformats.org/officeDocument/2006/relationships/hyperlink" Target="https://uchi.ru/" TargetMode="External"/><Relationship Id="rId84" Type="http://schemas.openxmlformats.org/officeDocument/2006/relationships/hyperlink" Target="https://learningapps.org/" TargetMode="External"/><Relationship Id="rId85" Type="http://schemas.openxmlformats.org/officeDocument/2006/relationships/hyperlink" Target="http://rushist.com/" TargetMode="External"/><Relationship Id="rId86" Type="http://schemas.openxmlformats.org/officeDocument/2006/relationships/hyperlink" Target="https://uchi.ru/" TargetMode="External"/><Relationship Id="rId87" Type="http://schemas.openxmlformats.org/officeDocument/2006/relationships/hyperlink" Target="https://learningapps.org/" TargetMode="External"/><Relationship Id="rId88" Type="http://schemas.openxmlformats.org/officeDocument/2006/relationships/hyperlink" Target="http://rushist.com/" TargetMode="External"/><Relationship Id="rId89" Type="http://schemas.openxmlformats.org/officeDocument/2006/relationships/hyperlink" Target="https://uchi.ru/" TargetMode="External"/><Relationship Id="rId90" Type="http://schemas.openxmlformats.org/officeDocument/2006/relationships/hyperlink" Target="https://learningapps.org/" TargetMode="External"/><Relationship Id="rId91" Type="http://schemas.openxmlformats.org/officeDocument/2006/relationships/hyperlink" Target="http://rushist.com/" TargetMode="External"/><Relationship Id="rId92" Type="http://schemas.openxmlformats.org/officeDocument/2006/relationships/hyperlink" Target="https://uchi.ru/" TargetMode="External"/><Relationship Id="rId93" Type="http://schemas.openxmlformats.org/officeDocument/2006/relationships/hyperlink" Target="https://learningapps.org/" TargetMode="External"/><Relationship Id="rId94" Type="http://schemas.openxmlformats.org/officeDocument/2006/relationships/hyperlink" Target="http://rushist.com/" TargetMode="External"/><Relationship Id="rId95" Type="http://schemas.openxmlformats.org/officeDocument/2006/relationships/hyperlink" Target="https://uchi.ru/" TargetMode="External"/><Relationship Id="rId96" Type="http://schemas.openxmlformats.org/officeDocument/2006/relationships/hyperlink" Target="https://learningapps.org/" TargetMode="External"/><Relationship Id="rId97" Type="http://schemas.openxmlformats.org/officeDocument/2006/relationships/hyperlink" Target="http://rushist.com/" TargetMode="External"/><Relationship Id="rId98" Type="http://schemas.openxmlformats.org/officeDocument/2006/relationships/hyperlink" Target="https://uchi.ru/" TargetMode="External"/><Relationship Id="rId99" Type="http://schemas.openxmlformats.org/officeDocument/2006/relationships/hyperlink" Target="https://learningapps.org/" TargetMode="External"/><Relationship Id="rId100" Type="http://schemas.openxmlformats.org/officeDocument/2006/relationships/hyperlink" Target="http://rushist.com/" TargetMode="External"/><Relationship Id="rId101" Type="http://schemas.openxmlformats.org/officeDocument/2006/relationships/hyperlink" Target="https://uchi.ru/" TargetMode="External"/><Relationship Id="rId102" Type="http://schemas.openxmlformats.org/officeDocument/2006/relationships/hyperlink" Target="https://learningapps.org/" TargetMode="External"/><Relationship Id="rId103" Type="http://schemas.openxmlformats.org/officeDocument/2006/relationships/hyperlink" Target="http://rushist.com/" TargetMode="External"/><Relationship Id="rId104" Type="http://schemas.openxmlformats.org/officeDocument/2006/relationships/hyperlink" Target="https://uchi.ru/" TargetMode="External"/><Relationship Id="rId105" Type="http://schemas.openxmlformats.org/officeDocument/2006/relationships/hyperlink" Target="https://learningapps.org/" TargetMode="External"/><Relationship Id="rId106" Type="http://schemas.openxmlformats.org/officeDocument/2006/relationships/hyperlink" Target="http://rushist.com/" TargetMode="External"/><Relationship Id="rId107" Type="http://schemas.openxmlformats.org/officeDocument/2006/relationships/hyperlink" Target="https://uchi.ru/" TargetMode="External"/><Relationship Id="rId108" Type="http://schemas.openxmlformats.org/officeDocument/2006/relationships/hyperlink" Target="https://learningapps.org/" TargetMode="External"/><Relationship Id="rId109" Type="http://schemas.openxmlformats.org/officeDocument/2006/relationships/hyperlink" Target="http://rushist.com/" TargetMode="External"/><Relationship Id="rId110" Type="http://schemas.openxmlformats.org/officeDocument/2006/relationships/hyperlink" Target="https://uchi.ru/" TargetMode="External"/><Relationship Id="rId111" Type="http://schemas.openxmlformats.org/officeDocument/2006/relationships/hyperlink" Target="https://learningapps.org/" TargetMode="External"/><Relationship Id="rId112" Type="http://schemas.openxmlformats.org/officeDocument/2006/relationships/hyperlink" Target="http://rushist.com/" TargetMode="External"/><Relationship Id="rId113" Type="http://schemas.openxmlformats.org/officeDocument/2006/relationships/hyperlink" Target="https://uchi.ru/" TargetMode="External"/><Relationship Id="rId114" Type="http://schemas.openxmlformats.org/officeDocument/2006/relationships/hyperlink" Target="https://learningapps.org/" TargetMode="External"/><Relationship Id="rId115" Type="http://schemas.openxmlformats.org/officeDocument/2006/relationships/hyperlink" Target="http://rushist.com/" TargetMode="External"/><Relationship Id="rId116" Type="http://schemas.openxmlformats.org/officeDocument/2006/relationships/hyperlink" Target="https://uchi.ru/" TargetMode="External"/><Relationship Id="rId117" Type="http://schemas.openxmlformats.org/officeDocument/2006/relationships/hyperlink" Target="https://learningapps.org/" TargetMode="External"/><Relationship Id="rId118" Type="http://schemas.openxmlformats.org/officeDocument/2006/relationships/hyperlink" Target="http://rushist.com/" TargetMode="External"/><Relationship Id="rId119" Type="http://schemas.openxmlformats.org/officeDocument/2006/relationships/hyperlink" Target="https://uchi.ru/" TargetMode="External"/><Relationship Id="rId120" Type="http://schemas.openxmlformats.org/officeDocument/2006/relationships/hyperlink" Target="https://learningapps.org/" TargetMode="External"/><Relationship Id="rId121" Type="http://schemas.openxmlformats.org/officeDocument/2006/relationships/hyperlink" Target="http://rushist.com/" TargetMode="External"/><Relationship Id="rId122" Type="http://schemas.openxmlformats.org/officeDocument/2006/relationships/hyperlink" Target="https://uchi.ru/" TargetMode="External"/><Relationship Id="rId123" Type="http://schemas.openxmlformats.org/officeDocument/2006/relationships/hyperlink" Target="https://learningapps.org/" TargetMode="External"/><Relationship Id="rId124" Type="http://schemas.openxmlformats.org/officeDocument/2006/relationships/hyperlink" Target="http://rushist.com/" TargetMode="External"/><Relationship Id="rId125" Type="http://schemas.openxmlformats.org/officeDocument/2006/relationships/hyperlink" Target="https://uchi.ru/" TargetMode="External"/><Relationship Id="rId126" Type="http://schemas.openxmlformats.org/officeDocument/2006/relationships/hyperlink" Target="https://learningapps.org/" TargetMode="External"/><Relationship Id="rId127" Type="http://schemas.openxmlformats.org/officeDocument/2006/relationships/hyperlink" Target="http://rushist.com/" TargetMode="External"/><Relationship Id="rId128" Type="http://schemas.openxmlformats.org/officeDocument/2006/relationships/hyperlink" Target="https://uchi.ru/" TargetMode="External"/><Relationship Id="rId129" Type="http://schemas.openxmlformats.org/officeDocument/2006/relationships/hyperlink" Target="https://learningapps.org/" TargetMode="External"/><Relationship Id="rId130" Type="http://schemas.openxmlformats.org/officeDocument/2006/relationships/hyperlink" Target="http://rushist.com/" TargetMode="External"/><Relationship Id="rId131" Type="http://schemas.openxmlformats.org/officeDocument/2006/relationships/hyperlink" Target="https://uchi.ru/" TargetMode="External"/><Relationship Id="rId132" Type="http://schemas.openxmlformats.org/officeDocument/2006/relationships/hyperlink" Target="https://learningapps.org/" TargetMode="External"/><Relationship Id="rId133" Type="http://schemas.openxmlformats.org/officeDocument/2006/relationships/hyperlink" Target="http://rushist.com/" TargetMode="External"/><Relationship Id="rId134" Type="http://schemas.openxmlformats.org/officeDocument/2006/relationships/hyperlink" Target="https://uchi.ru/" TargetMode="External"/><Relationship Id="rId135" Type="http://schemas.openxmlformats.org/officeDocument/2006/relationships/hyperlink" Target="https://learningapps.org/" TargetMode="External"/><Relationship Id="rId136" Type="http://schemas.openxmlformats.org/officeDocument/2006/relationships/hyperlink" Target="http://rushist.com/" TargetMode="External"/><Relationship Id="rId137" Type="http://schemas.openxmlformats.org/officeDocument/2006/relationships/hyperlink" Target="https://uchi.ru/" TargetMode="External"/><Relationship Id="rId138" Type="http://schemas.openxmlformats.org/officeDocument/2006/relationships/hyperlink" Target="https://learningapps.org/" TargetMode="External"/><Relationship Id="rId139" Type="http://schemas.openxmlformats.org/officeDocument/2006/relationships/hyperlink" Target="http://rushist.com/" TargetMode="External"/><Relationship Id="rId140" Type="http://schemas.openxmlformats.org/officeDocument/2006/relationships/hyperlink" Target="https://uchi.ru/" TargetMode="External"/><Relationship Id="rId141" Type="http://schemas.openxmlformats.org/officeDocument/2006/relationships/hyperlink" Target="https://learningapps.org/" TargetMode="External"/><Relationship Id="rId142" Type="http://schemas.openxmlformats.org/officeDocument/2006/relationships/hyperlink" Target="http://rushist.com/" TargetMode="External"/><Relationship Id="rId143" Type="http://schemas.openxmlformats.org/officeDocument/2006/relationships/hyperlink" Target="https://uchi.ru/" TargetMode="External"/><Relationship Id="rId144" Type="http://schemas.openxmlformats.org/officeDocument/2006/relationships/hyperlink" Target="https://learningapps.org/" TargetMode="External"/><Relationship Id="rId145" Type="http://schemas.openxmlformats.org/officeDocument/2006/relationships/hyperlink" Target="http://rushist.com/" TargetMode="External"/><Relationship Id="rId146" Type="http://schemas.openxmlformats.org/officeDocument/2006/relationships/hyperlink" Target="https://uchi.ru/" TargetMode="External"/><Relationship Id="rId147" Type="http://schemas.openxmlformats.org/officeDocument/2006/relationships/hyperlink" Target="https://learningapps.org/" TargetMode="External"/><Relationship Id="rId148" Type="http://schemas.openxmlformats.org/officeDocument/2006/relationships/hyperlink" Target="http://rushist.com/" TargetMode="External"/><Relationship Id="rId149" Type="http://schemas.openxmlformats.org/officeDocument/2006/relationships/hyperlink" Target="https://uchi.ru/" TargetMode="External"/><Relationship Id="rId150" Type="http://schemas.openxmlformats.org/officeDocument/2006/relationships/hyperlink" Target="https://learningapps.org/" TargetMode="External"/><Relationship Id="rId151" Type="http://schemas.openxmlformats.org/officeDocument/2006/relationships/hyperlink" Target="https://uchi.ru/" TargetMode="External"/><Relationship Id="rId152" Type="http://schemas.openxmlformats.org/officeDocument/2006/relationships/hyperlink" Target="https://learningapps.org/" TargetMode="External"/><Relationship Id="rId153" Type="http://schemas.openxmlformats.org/officeDocument/2006/relationships/hyperlink" Target="https://uchi.ru/" TargetMode="External"/><Relationship Id="rId154" Type="http://schemas.openxmlformats.org/officeDocument/2006/relationships/hyperlink" Target="https://learningapps.org/" TargetMode="External"/><Relationship Id="rId155" Type="http://schemas.openxmlformats.org/officeDocument/2006/relationships/hyperlink" Target="http://rushist.com/" TargetMode="External"/><Relationship Id="rId156" Type="http://schemas.openxmlformats.org/officeDocument/2006/relationships/hyperlink" Target="https://uchi.ru/" TargetMode="External"/><Relationship Id="rId157" Type="http://schemas.openxmlformats.org/officeDocument/2006/relationships/hyperlink" Target="https://learningapps.org/" TargetMode="External"/><Relationship Id="rId158" Type="http://schemas.openxmlformats.org/officeDocument/2006/relationships/hyperlink" Target="http://rushist.com/" TargetMode="External"/><Relationship Id="rId159" Type="http://schemas.openxmlformats.org/officeDocument/2006/relationships/hyperlink" Target="https://uchi.ru/" TargetMode="External"/><Relationship Id="rId160" Type="http://schemas.openxmlformats.org/officeDocument/2006/relationships/hyperlink" Target="https://learningapps.org/" TargetMode="External"/><Relationship Id="rId161" Type="http://schemas.openxmlformats.org/officeDocument/2006/relationships/hyperlink" Target="http://rushist.com/" TargetMode="External"/><Relationship Id="rId162" Type="http://schemas.openxmlformats.org/officeDocument/2006/relationships/hyperlink" Target="https://uchi.ru/" TargetMode="External"/><Relationship Id="rId163" Type="http://schemas.openxmlformats.org/officeDocument/2006/relationships/hyperlink" Target="https://learningapps.org/" TargetMode="External"/><Relationship Id="rId164" Type="http://schemas.openxmlformats.org/officeDocument/2006/relationships/hyperlink" Target="http://rushist.com/" TargetMode="External"/><Relationship Id="rId165" Type="http://schemas.openxmlformats.org/officeDocument/2006/relationships/hyperlink" Target="https://uchi.ru/" TargetMode="External"/><Relationship Id="rId166" Type="http://schemas.openxmlformats.org/officeDocument/2006/relationships/hyperlink" Target="https://learningapps.org/" TargetMode="External"/><Relationship Id="rId167" Type="http://schemas.openxmlformats.org/officeDocument/2006/relationships/hyperlink" Target="http://rushist.com/" TargetMode="External"/><Relationship Id="rId168" Type="http://schemas.openxmlformats.org/officeDocument/2006/relationships/hyperlink" Target="https://uchi.ru/" TargetMode="External"/><Relationship Id="rId169" Type="http://schemas.openxmlformats.org/officeDocument/2006/relationships/hyperlink" Target="https://learningapps.org/" TargetMode="External"/><Relationship Id="rId170" Type="http://schemas.openxmlformats.org/officeDocument/2006/relationships/hyperlink" Target="http://rushist.com/" TargetMode="External"/><Relationship Id="rId171" Type="http://schemas.openxmlformats.org/officeDocument/2006/relationships/hyperlink" Target="https://uchi.ru/" TargetMode="External"/><Relationship Id="rId172" Type="http://schemas.openxmlformats.org/officeDocument/2006/relationships/hyperlink" Target="https://learningapps.org/" TargetMode="External"/><Relationship Id="rId173" Type="http://schemas.openxmlformats.org/officeDocument/2006/relationships/hyperlink" Target="https://uchi.ru/" TargetMode="External"/><Relationship Id="rId174" Type="http://schemas.openxmlformats.org/officeDocument/2006/relationships/hyperlink" Target="https://learningapps.org/" TargetMode="External"/><Relationship Id="rId175" Type="http://schemas.openxmlformats.org/officeDocument/2006/relationships/hyperlink" Target="http://rushist.com/" TargetMode="External"/><Relationship Id="rId176" Type="http://schemas.openxmlformats.org/officeDocument/2006/relationships/hyperlink" Target="https://uchi.ru/" TargetMode="External"/><Relationship Id="rId177" Type="http://schemas.openxmlformats.org/officeDocument/2006/relationships/hyperlink" Target="https://learningapps.org/" TargetMode="External"/><Relationship Id="rId178" Type="http://schemas.openxmlformats.org/officeDocument/2006/relationships/hyperlink" Target="http://rushist.com/" TargetMode="External"/><Relationship Id="rId179" Type="http://schemas.openxmlformats.org/officeDocument/2006/relationships/hyperlink" Target="https://uchi.ru/" TargetMode="External"/><Relationship Id="rId180" Type="http://schemas.openxmlformats.org/officeDocument/2006/relationships/hyperlink" Target="https://learningapps.org/" TargetMode="External"/><Relationship Id="rId181" Type="http://schemas.openxmlformats.org/officeDocument/2006/relationships/hyperlink" Target="http://rushist.com/" TargetMode="External"/><Relationship Id="rId182" Type="http://schemas.openxmlformats.org/officeDocument/2006/relationships/hyperlink" Target="https://uchi.ru/" TargetMode="External"/><Relationship Id="rId183" Type="http://schemas.openxmlformats.org/officeDocument/2006/relationships/hyperlink" Target="https://learningapps.org/" TargetMode="External"/><Relationship Id="rId184" Type="http://schemas.openxmlformats.org/officeDocument/2006/relationships/hyperlink" Target="http://rushist.com/" TargetMode="External"/><Relationship Id="rId185" Type="http://schemas.openxmlformats.org/officeDocument/2006/relationships/hyperlink" Target="https://uchi.ru/" TargetMode="External"/><Relationship Id="rId186" Type="http://schemas.openxmlformats.org/officeDocument/2006/relationships/hyperlink" Target="https://learningapps.org/" TargetMode="External"/><Relationship Id="rId187" Type="http://schemas.openxmlformats.org/officeDocument/2006/relationships/hyperlink" Target="http://rushist.com/" TargetMode="External"/><Relationship Id="rId188" Type="http://schemas.openxmlformats.org/officeDocument/2006/relationships/hyperlink" Target="https://uchi.ru/" TargetMode="External"/><Relationship Id="rId189" Type="http://schemas.openxmlformats.org/officeDocument/2006/relationships/hyperlink" Target="https://learningapps.org/" TargetMode="External"/><Relationship Id="rId190" Type="http://schemas.openxmlformats.org/officeDocument/2006/relationships/hyperlink" Target="http://rushist.com/" TargetMode="External"/><Relationship Id="rId191" Type="http://schemas.openxmlformats.org/officeDocument/2006/relationships/hyperlink" Target="https://uchi.ru/" TargetMode="External"/><Relationship Id="rId192" Type="http://schemas.openxmlformats.org/officeDocument/2006/relationships/hyperlink" Target="https://learningapps.org/" TargetMode="External"/><Relationship Id="rId193" Type="http://schemas.openxmlformats.org/officeDocument/2006/relationships/hyperlink" Target="http://rushist.com/" TargetMode="External"/><Relationship Id="rId194" Type="http://schemas.openxmlformats.org/officeDocument/2006/relationships/hyperlink" Target="https://uchi.ru/" TargetMode="External"/><Relationship Id="rId195" Type="http://schemas.openxmlformats.org/officeDocument/2006/relationships/hyperlink" Target="https://learningapps.org/" TargetMode="External"/><Relationship Id="rId196" Type="http://schemas.openxmlformats.org/officeDocument/2006/relationships/hyperlink" Target="http://rushist.com/" TargetMode="External"/><Relationship Id="rId197" Type="http://schemas.openxmlformats.org/officeDocument/2006/relationships/hyperlink" Target="https://uchi.ru/" TargetMode="External"/><Relationship Id="rId198" Type="http://schemas.openxmlformats.org/officeDocument/2006/relationships/hyperlink" Target="https://learningapps.org/" TargetMode="External"/><Relationship Id="rId199" Type="http://schemas.openxmlformats.org/officeDocument/2006/relationships/hyperlink" Target="http://rushist.com/" TargetMode="External"/><Relationship Id="rId200" Type="http://schemas.openxmlformats.org/officeDocument/2006/relationships/hyperlink" Target="https://uchi.ru/" TargetMode="External"/><Relationship Id="rId201" Type="http://schemas.openxmlformats.org/officeDocument/2006/relationships/hyperlink" Target="https://learningapps.org/" TargetMode="External"/><Relationship Id="rId202" Type="http://schemas.openxmlformats.org/officeDocument/2006/relationships/hyperlink" Target="http://rushist.com/" TargetMode="External"/><Relationship Id="rId203" Type="http://schemas.openxmlformats.org/officeDocument/2006/relationships/hyperlink" Target="https://uchi.ru/" TargetMode="External"/><Relationship Id="rId204" Type="http://schemas.openxmlformats.org/officeDocument/2006/relationships/hyperlink" Target="https://learningapps.org/" TargetMode="External"/><Relationship Id="rId205" Type="http://schemas.openxmlformats.org/officeDocument/2006/relationships/hyperlink" Target="http://rushist.com/" TargetMode="External"/><Relationship Id="rId206" Type="http://schemas.openxmlformats.org/officeDocument/2006/relationships/hyperlink" Target="https://uchi.ru/" TargetMode="External"/><Relationship Id="rId207" Type="http://schemas.openxmlformats.org/officeDocument/2006/relationships/hyperlink" Target="https://learningapps.org/" TargetMode="External"/><Relationship Id="rId208" Type="http://schemas.openxmlformats.org/officeDocument/2006/relationships/hyperlink" Target="http://rushist.com/" TargetMode="External"/><Relationship Id="rId209" Type="http://schemas.openxmlformats.org/officeDocument/2006/relationships/hyperlink" Target="https://uchi.ru/" TargetMode="External"/><Relationship Id="rId210" Type="http://schemas.openxmlformats.org/officeDocument/2006/relationships/hyperlink" Target="https://learningapps.org/" TargetMode="External"/><Relationship Id="rId211" Type="http://schemas.openxmlformats.org/officeDocument/2006/relationships/hyperlink" Target="http://rushist.com/" TargetMode="External"/><Relationship Id="rId212" Type="http://schemas.openxmlformats.org/officeDocument/2006/relationships/hyperlink" Target="https://uchi.ru/" TargetMode="External"/><Relationship Id="rId213" Type="http://schemas.openxmlformats.org/officeDocument/2006/relationships/hyperlink" Target="https://learningapps.org/" TargetMode="External"/><Relationship Id="rId214" Type="http://schemas.openxmlformats.org/officeDocument/2006/relationships/hyperlink" Target="http://rushist.com/" TargetMode="External"/><Relationship Id="rId215" Type="http://schemas.openxmlformats.org/officeDocument/2006/relationships/hyperlink" Target="https://uchi.ru/" TargetMode="External"/><Relationship Id="rId216" Type="http://schemas.openxmlformats.org/officeDocument/2006/relationships/hyperlink" Target="https://learningapps.org/" TargetMode="External"/><Relationship Id="rId217" Type="http://schemas.openxmlformats.org/officeDocument/2006/relationships/hyperlink" Target="http://rushist.com/" TargetMode="External"/><Relationship Id="rId218" Type="http://schemas.openxmlformats.org/officeDocument/2006/relationships/hyperlink" Target="https://uchi.ru/" TargetMode="External"/><Relationship Id="rId219" Type="http://schemas.openxmlformats.org/officeDocument/2006/relationships/hyperlink" Target="https://learningapps.org/" TargetMode="External"/><Relationship Id="rId220" Type="http://schemas.openxmlformats.org/officeDocument/2006/relationships/hyperlink" Target="http://rushist.com/" TargetMode="External"/><Relationship Id="rId221" Type="http://schemas.openxmlformats.org/officeDocument/2006/relationships/hyperlink" Target="https://uchi.ru/" TargetMode="External"/><Relationship Id="rId222" Type="http://schemas.openxmlformats.org/officeDocument/2006/relationships/hyperlink" Target="https://learningapps.org/" TargetMode="External"/><Relationship Id="rId223" Type="http://schemas.openxmlformats.org/officeDocument/2006/relationships/hyperlink" Target="http://rushist.com/" TargetMode="External"/><Relationship Id="rId224" Type="http://schemas.openxmlformats.org/officeDocument/2006/relationships/hyperlink" Target="https://uchi.ru/" TargetMode="External"/><Relationship Id="rId225" Type="http://schemas.openxmlformats.org/officeDocument/2006/relationships/hyperlink" Target="https://learningapps.org/" TargetMode="External"/><Relationship Id="rId226" Type="http://schemas.openxmlformats.org/officeDocument/2006/relationships/hyperlink" Target="http://rushist.com/" TargetMode="External"/><Relationship Id="rId227" Type="http://schemas.openxmlformats.org/officeDocument/2006/relationships/hyperlink" Target="https://uchi.ru/" TargetMode="External"/><Relationship Id="rId228" Type="http://schemas.openxmlformats.org/officeDocument/2006/relationships/hyperlink" Target="https://learningapps.org/" TargetMode="External"/><Relationship Id="rId229" Type="http://schemas.openxmlformats.org/officeDocument/2006/relationships/hyperlink" Target="http://rushist.com/" TargetMode="External"/><Relationship Id="rId230" Type="http://schemas.openxmlformats.org/officeDocument/2006/relationships/hyperlink" Target="https://uchi.ru/" TargetMode="External"/><Relationship Id="rId231" Type="http://schemas.openxmlformats.org/officeDocument/2006/relationships/hyperlink" Target="https://learningapps.org/" TargetMode="External"/><Relationship Id="rId232" Type="http://schemas.openxmlformats.org/officeDocument/2006/relationships/hyperlink" Target="http://rushist.com/" TargetMode="External"/><Relationship Id="rId233" Type="http://schemas.openxmlformats.org/officeDocument/2006/relationships/hyperlink" Target="https://uchi.ru/" TargetMode="External"/><Relationship Id="rId234" Type="http://schemas.openxmlformats.org/officeDocument/2006/relationships/hyperlink" Target="https://learningapps.org/" TargetMode="External"/><Relationship Id="rId235" Type="http://schemas.openxmlformats.org/officeDocument/2006/relationships/hyperlink" Target="http://rushist.com/" TargetMode="External"/><Relationship Id="rId236" Type="http://schemas.openxmlformats.org/officeDocument/2006/relationships/hyperlink" Target="https://uchi.ru/" TargetMode="External"/><Relationship Id="rId237" Type="http://schemas.openxmlformats.org/officeDocument/2006/relationships/hyperlink" Target="https://learningapps.org/" TargetMode="External"/><Relationship Id="rId238" Type="http://schemas.openxmlformats.org/officeDocument/2006/relationships/hyperlink" Target="http://rushist.com/" TargetMode="External"/><Relationship Id="rId239" Type="http://schemas.openxmlformats.org/officeDocument/2006/relationships/hyperlink" Target="https://uchi.ru/" TargetMode="External"/><Relationship Id="rId240" Type="http://schemas.openxmlformats.org/officeDocument/2006/relationships/hyperlink" Target="https://learningapps.org/" TargetMode="External"/><Relationship Id="rId241" Type="http://schemas.openxmlformats.org/officeDocument/2006/relationships/hyperlink" Target="http://rushist.com/" TargetMode="External"/><Relationship Id="rId242" Type="http://schemas.openxmlformats.org/officeDocument/2006/relationships/hyperlink" Target="https://uchi.ru/" TargetMode="External"/><Relationship Id="rId243" Type="http://schemas.openxmlformats.org/officeDocument/2006/relationships/hyperlink" Target="https://learningapps.org/" TargetMode="External"/><Relationship Id="rId244" Type="http://schemas.openxmlformats.org/officeDocument/2006/relationships/hyperlink" Target="http://rushist.com/" TargetMode="External"/><Relationship Id="rId245" Type="http://schemas.openxmlformats.org/officeDocument/2006/relationships/hyperlink" Target="https://uchi.ru/" TargetMode="External"/><Relationship Id="rId246" Type="http://schemas.openxmlformats.org/officeDocument/2006/relationships/hyperlink" Target="https://learningapps.org/" TargetMode="External"/><Relationship Id="rId247" Type="http://schemas.openxmlformats.org/officeDocument/2006/relationships/hyperlink" Target="http://rushist.com/" TargetMode="External"/><Relationship Id="rId248" Type="http://schemas.openxmlformats.org/officeDocument/2006/relationships/hyperlink" Target="https://uchi.ru/" TargetMode="External"/><Relationship Id="rId249" Type="http://schemas.openxmlformats.org/officeDocument/2006/relationships/hyperlink" Target="https://learningapps.org/" TargetMode="External"/><Relationship Id="rId250" Type="http://schemas.openxmlformats.org/officeDocument/2006/relationships/hyperlink" Target="https://uchi.ru/" TargetMode="External"/><Relationship Id="rId251" Type="http://schemas.openxmlformats.org/officeDocument/2006/relationships/hyperlink" Target="https://learningapps.org/" TargetMode="External"/><Relationship Id="rId252" Type="http://schemas.openxmlformats.org/officeDocument/2006/relationships/hyperlink" Target="https://learningapps.org/" TargetMode="External"/><Relationship Id="rId253" Type="http://schemas.openxmlformats.org/officeDocument/2006/relationships/hyperlink" Target="https://uchi.ru/" TargetMode="External"/><Relationship Id="rId254" Type="http://schemas.openxmlformats.org/officeDocument/2006/relationships/hyperlink" Target="https://uchi.ru/" TargetMode="External"/><Relationship Id="rId255" Type="http://schemas.openxmlformats.org/officeDocument/2006/relationships/hyperlink" Target="https://m.edsoo.ru/f29f4fda" TargetMode="External"/><Relationship Id="rId256" Type="http://schemas.openxmlformats.org/officeDocument/2006/relationships/hyperlink" Target="https://m.edsoo.ru/f29f5142" TargetMode="External"/><Relationship Id="rId257" Type="http://schemas.openxmlformats.org/officeDocument/2006/relationships/hyperlink" Target="https://m.edsoo.ru/8bc480a4" TargetMode="External"/><Relationship Id="rId258" Type="http://schemas.openxmlformats.org/officeDocument/2006/relationships/hyperlink" Target="https://m.edsoo.ru/8bc4aa16" TargetMode="External"/><Relationship Id="rId259" Type="http://schemas.openxmlformats.org/officeDocument/2006/relationships/hyperlink" Target="https://m.edsoo.ru/8bc4b27c" TargetMode="External"/><Relationship Id="rId260" Type="http://schemas.openxmlformats.org/officeDocument/2006/relationships/hyperlink" Target="https://m.edsoo.ru/8bc4b420" TargetMode="External"/><Relationship Id="rId261" Type="http://schemas.openxmlformats.org/officeDocument/2006/relationships/hyperlink" Target="https://m.edsoo.ru/8bc4b10a" TargetMode="External"/><Relationship Id="rId262" Type="http://schemas.openxmlformats.org/officeDocument/2006/relationships/hyperlink" Target="https://m.edsoo.ru/8bc4af70" TargetMode="External"/><Relationship Id="rId263" Type="http://schemas.openxmlformats.org/officeDocument/2006/relationships/hyperlink" Target="https://m.edsoo.ru/8bc4861c" TargetMode="External"/><Relationship Id="rId264" Type="http://schemas.openxmlformats.org/officeDocument/2006/relationships/hyperlink" Target="https://m.edsoo.ru/8bc4ae44" TargetMode="External"/><Relationship Id="rId265" Type="http://schemas.openxmlformats.org/officeDocument/2006/relationships/hyperlink" Target="https://m.edsoo.ru/8bc48ab8" TargetMode="External"/><Relationship Id="rId266" Type="http://schemas.openxmlformats.org/officeDocument/2006/relationships/hyperlink" Target="https://m.edsoo.ru/8bc4b10a" TargetMode="External"/><Relationship Id="rId267" Type="http://schemas.openxmlformats.org/officeDocument/2006/relationships/hyperlink" Target="https://m.edsoo.ru/8bc483ec" TargetMode="External"/><Relationship Id="rId268" Type="http://schemas.openxmlformats.org/officeDocument/2006/relationships/hyperlink" Target="https://m.edsoo.ru/8bc4875c" TargetMode="External"/><Relationship Id="rId269" Type="http://schemas.openxmlformats.org/officeDocument/2006/relationships/hyperlink" Target="https://m.edsoo.ru/8bc4a610" TargetMode="External"/><Relationship Id="rId270" Type="http://schemas.openxmlformats.org/officeDocument/2006/relationships/hyperlink" Target="https://m.edsoo.ru/8bc48892" TargetMode="External"/><Relationship Id="rId271" Type="http://schemas.openxmlformats.org/officeDocument/2006/relationships/hyperlink" Target="https://m.edsoo.ru/8bc4a4f8" TargetMode="External"/><Relationship Id="rId272" Type="http://schemas.openxmlformats.org/officeDocument/2006/relationships/hyperlink" Target="https://m.edsoo.ru/8bc4a7dc" TargetMode="External"/><Relationship Id="rId273" Type="http://schemas.openxmlformats.org/officeDocument/2006/relationships/hyperlink" Target="https://m.edsoo.ru/8bc4dc98" TargetMode="External"/><Relationship Id="rId274" Type="http://schemas.openxmlformats.org/officeDocument/2006/relationships/hyperlink" Target="https://m.edsoo.ru/8bc4e0f8" TargetMode="External"/><Relationship Id="rId275" Type="http://schemas.openxmlformats.org/officeDocument/2006/relationships/hyperlink" Target="https://m.edsoo.ru/8bc4e24c" TargetMode="External"/><Relationship Id="rId276" Type="http://schemas.openxmlformats.org/officeDocument/2006/relationships/hyperlink" Target="https://m.edsoo.ru/8bc4d8a6" TargetMode="External"/><Relationship Id="rId277" Type="http://schemas.openxmlformats.org/officeDocument/2006/relationships/hyperlink" Target="https://m.edsoo.ru/8bc4d676" TargetMode="External"/><Relationship Id="rId278" Type="http://schemas.openxmlformats.org/officeDocument/2006/relationships/hyperlink" Target="https://m.edsoo.ru/8bc4d784" TargetMode="External"/><Relationship Id="rId279" Type="http://schemas.openxmlformats.org/officeDocument/2006/relationships/hyperlink" Target="https://m.edsoo.ru/8bc4d43c" TargetMode="External"/><Relationship Id="rId280" Type="http://schemas.openxmlformats.org/officeDocument/2006/relationships/hyperlink" Target="https://m.edsoo.ru/f29f5142" TargetMode="External"/><Relationship Id="rId281" Type="http://schemas.openxmlformats.org/officeDocument/2006/relationships/hyperlink" Target="https://m.edsoo.ru/8bc4c1d6" TargetMode="External"/><Relationship Id="rId282" Type="http://schemas.openxmlformats.org/officeDocument/2006/relationships/hyperlink" Target="https://m.edsoo.ru/8bc4c2e4" TargetMode="External"/><Relationship Id="rId283" Type="http://schemas.openxmlformats.org/officeDocument/2006/relationships/hyperlink" Target="https://m.edsoo.ru/8bc4c5c8" TargetMode="External"/><Relationship Id="rId284" Type="http://schemas.openxmlformats.org/officeDocument/2006/relationships/hyperlink" Target="https://m.edsoo.ru/8bc4c6f4" TargetMode="External"/><Relationship Id="rId285" Type="http://schemas.openxmlformats.org/officeDocument/2006/relationships/hyperlink" Target="https://m.edsoo.ru/8bc4cc80" TargetMode="External"/><Relationship Id="rId286" Type="http://schemas.openxmlformats.org/officeDocument/2006/relationships/hyperlink" Target="https://m.edsoo.ru/8bc4f82c" TargetMode="External"/><Relationship Id="rId287" Type="http://schemas.openxmlformats.org/officeDocument/2006/relationships/hyperlink" Target="https://m.edsoo.ru/8bc4fc6e" TargetMode="External"/><Relationship Id="rId288" Type="http://schemas.openxmlformats.org/officeDocument/2006/relationships/hyperlink" Target="https://m.edsoo.ru/8bc4cd98" TargetMode="External"/><Relationship Id="rId289" Type="http://schemas.openxmlformats.org/officeDocument/2006/relationships/hyperlink" Target="https://m.edsoo.ru/8bc4d072" TargetMode="External"/><Relationship Id="rId290" Type="http://schemas.openxmlformats.org/officeDocument/2006/relationships/hyperlink" Target="https://m.edsoo.ru/8bc4d298" TargetMode="External"/><Relationship Id="rId291" Type="http://schemas.openxmlformats.org/officeDocument/2006/relationships/hyperlink" Target="https://m.edsoo.ru/8bc4d194" TargetMode="External"/><Relationship Id="rId292" Type="http://schemas.openxmlformats.org/officeDocument/2006/relationships/hyperlink" Target="https://m.edsoo.ru/8bc4e684" TargetMode="External"/><Relationship Id="rId293" Type="http://schemas.openxmlformats.org/officeDocument/2006/relationships/hyperlink" Target="https://m.edsoo.ru/8bc4ea8a" TargetMode="External"/><Relationship Id="rId294" Type="http://schemas.openxmlformats.org/officeDocument/2006/relationships/hyperlink" Target="https://m.edsoo.ru/8bc4eecc" TargetMode="External"/><Relationship Id="rId295" Type="http://schemas.openxmlformats.org/officeDocument/2006/relationships/hyperlink" Target="https://m.edsoo.ru/8bc4e972" TargetMode="External"/><Relationship Id="rId296" Type="http://schemas.openxmlformats.org/officeDocument/2006/relationships/hyperlink" Target="https://m.edsoo.ru/8bc4e45e" TargetMode="External"/><Relationship Id="rId297" Type="http://schemas.openxmlformats.org/officeDocument/2006/relationships/hyperlink" Target="https://m.edsoo.ru/8bc4ed00" TargetMode="External"/><Relationship Id="rId298" Type="http://schemas.openxmlformats.org/officeDocument/2006/relationships/hyperlink" Target="https://m.edsoo.ru/8bc4f066" TargetMode="External"/><Relationship Id="rId299" Type="http://schemas.openxmlformats.org/officeDocument/2006/relationships/hyperlink" Target="https://m.edsoo.ru/8bc4f1c4" TargetMode="External"/><Relationship Id="rId300" Type="http://schemas.openxmlformats.org/officeDocument/2006/relationships/hyperlink" Target="https://m.edsoo.ru/8bc514ba" TargetMode="External"/><Relationship Id="rId301" Type="http://schemas.openxmlformats.org/officeDocument/2006/relationships/hyperlink" Target="https://m.edsoo.ru/8bc4f958" TargetMode="External"/><Relationship Id="rId302" Type="http://schemas.openxmlformats.org/officeDocument/2006/relationships/hyperlink" Target="https://m.edsoo.ru/8bc4fc6e" TargetMode="External"/><Relationship Id="rId303" Type="http://schemas.openxmlformats.org/officeDocument/2006/relationships/hyperlink" Target="https://m.edsoo.ru/8bc52806" TargetMode="External"/><Relationship Id="rId304" Type="http://schemas.openxmlformats.org/officeDocument/2006/relationships/hyperlink" Target="https://m.edsoo.ru/8bc52bd0" TargetMode="External"/><Relationship Id="rId305" Type="http://schemas.openxmlformats.org/officeDocument/2006/relationships/hyperlink" Target="https://m.edsoo.ru/8bc4fe30" TargetMode="External"/><Relationship Id="rId306" Type="http://schemas.openxmlformats.org/officeDocument/2006/relationships/hyperlink" Target="https://m.edsoo.ru/8bc4f548" TargetMode="External"/><Relationship Id="rId307" Type="http://schemas.openxmlformats.org/officeDocument/2006/relationships/hyperlink" Target="https://m.edsoo.ru/8bc478de" TargetMode="External"/><Relationship Id="rId308" Type="http://schemas.openxmlformats.org/officeDocument/2006/relationships/hyperlink" Target="https://m.edsoo.ru/8bc47a6e" TargetMode="External"/><Relationship Id="rId309" Type="http://schemas.openxmlformats.org/officeDocument/2006/relationships/hyperlink" Target="https://m.edsoo.ru/8bc47c76" TargetMode="External"/><Relationship Id="rId310" Type="http://schemas.openxmlformats.org/officeDocument/2006/relationships/hyperlink" Target="https://m.edsoo.ru/8bc47d84" TargetMode="External"/><Relationship Id="rId311" Type="http://schemas.openxmlformats.org/officeDocument/2006/relationships/hyperlink" Target="https://m.edsoo.ru/8bc47b72" TargetMode="External"/><Relationship Id="rId312" Type="http://schemas.openxmlformats.org/officeDocument/2006/relationships/hyperlink" Target="https://m.edsoo.ru/8bc52ebe" TargetMode="External"/><Relationship Id="rId313" Type="http://schemas.openxmlformats.org/officeDocument/2006/relationships/hyperlink" Target="https://m.edsoo.ru/8bc53242" TargetMode="External"/><Relationship Id="rId314" Type="http://schemas.openxmlformats.org/officeDocument/2006/relationships/hyperlink" Target="https://m.edsoo.ru/8bc53364" TargetMode="External"/><Relationship Id="rId315" Type="http://schemas.openxmlformats.org/officeDocument/2006/relationships/hyperlink" Target="https://m.edsoo.ru/8bc5347c" TargetMode="External"/><Relationship Id="rId316" Type="http://schemas.openxmlformats.org/officeDocument/2006/relationships/hyperlink" Target="https://m.edsoo.ru/8bc501f0" TargetMode="External"/><Relationship Id="rId317" Type="http://schemas.openxmlformats.org/officeDocument/2006/relationships/hyperlink" Target="https://m.edsoo.ru/8bc51096" TargetMode="External"/><Relationship Id="rId318" Type="http://schemas.openxmlformats.org/officeDocument/2006/relationships/hyperlink" Target="https://m.edsoo.ru/8bc524d2" TargetMode="External"/><Relationship Id="rId319" Type="http://schemas.openxmlformats.org/officeDocument/2006/relationships/hyperlink" Target="https://m.edsoo.ru/8bc525e0" TargetMode="External"/><Relationship Id="rId320" Type="http://schemas.openxmlformats.org/officeDocument/2006/relationships/hyperlink" Target="https://m.edsoo.ru/8bc5169a" TargetMode="External"/><Relationship Id="rId321" Type="http://schemas.openxmlformats.org/officeDocument/2006/relationships/hyperlink" Target="https://m.edsoo.ru/8bc513ac" TargetMode="External"/><Relationship Id="rId322" Type="http://schemas.openxmlformats.org/officeDocument/2006/relationships/hyperlink" Target="https://m.edsoo.ru/8bc51b04" TargetMode="External"/><Relationship Id="rId323" Type="http://schemas.openxmlformats.org/officeDocument/2006/relationships/hyperlink" Target="https://m.edsoo.ru/8bc51f46" TargetMode="External"/><Relationship Id="rId324" Type="http://schemas.openxmlformats.org/officeDocument/2006/relationships/hyperlink" Target="https://m.edsoo.ru/8bc522a2" TargetMode="External"/><Relationship Id="rId325" Type="http://schemas.openxmlformats.org/officeDocument/2006/relationships/hyperlink" Target="https://m.edsoo.ru/8bc51c12" TargetMode="External"/><Relationship Id="rId326" Type="http://schemas.openxmlformats.org/officeDocument/2006/relationships/hyperlink" Target="https://m.edsoo.ru/8bc50bbe" TargetMode="External"/><Relationship Id="rId327" Type="http://schemas.openxmlformats.org/officeDocument/2006/relationships/hyperlink" Target="https://m.edsoo.ru/8bc504ac" TargetMode="External"/><Relationship Id="rId328" Type="http://schemas.openxmlformats.org/officeDocument/2006/relationships/hyperlink" Target="https://m.edsoo.ru/8bc50e34" TargetMode="External"/><Relationship Id="rId329" Type="http://schemas.openxmlformats.org/officeDocument/2006/relationships/hyperlink" Target="https://m.edsoo.ru/8bc51294" TargetMode="External"/><Relationship Id="rId330" Type="http://schemas.openxmlformats.org/officeDocument/2006/relationships/hyperlink" Target="https://m.edsoo.ru/8bc50aa6" TargetMode="External"/><Relationship Id="rId331" Type="http://schemas.openxmlformats.org/officeDocument/2006/relationships/hyperlink" Target="https://m.edsoo.ru/8bc50984" TargetMode="External"/><Relationship Id="rId332" Type="http://schemas.openxmlformats.org/officeDocument/2006/relationships/hyperlink" Target="https://m.edsoo.ru/8bc52928" TargetMode="External"/><Relationship Id="rId333" Type="http://schemas.openxmlformats.org/officeDocument/2006/relationships/hyperlink" Target="https://m.edsoo.ru/f29f3a5e" TargetMode="External"/><Relationship Id="rId334" Type="http://schemas.openxmlformats.org/officeDocument/2006/relationships/hyperlink" Target="https://m.edsoo.ru/8bc53710" TargetMode="External"/><Relationship Id="rId335" Type="http://schemas.openxmlformats.org/officeDocument/2006/relationships/hyperlink" Target="https://m.edsoo.ru/8bc53850" TargetMode="External"/><Relationship Id="rId336" Type="http://schemas.openxmlformats.org/officeDocument/2006/relationships/hyperlink" Target="https://m.edsoo.ru/8bc53a12" TargetMode="External"/><Relationship Id="rId337" Type="http://schemas.openxmlformats.org/officeDocument/2006/relationships/hyperlink" Target="https://m.edsoo.ru/8bc53bca" TargetMode="External"/><Relationship Id="rId338" Type="http://schemas.openxmlformats.org/officeDocument/2006/relationships/hyperlink" Target="https://m.edsoo.ru/f29f3db0" TargetMode="External"/><Relationship Id="rId339" Type="http://schemas.openxmlformats.org/officeDocument/2006/relationships/hyperlink" Target="https://m.edsoo.ru/f29f3ed2" TargetMode="External"/><Relationship Id="rId340" Type="http://schemas.openxmlformats.org/officeDocument/2006/relationships/hyperlink" Target="https://m.edsoo.ru/8bc544a8" TargetMode="External"/><Relationship Id="rId341" Type="http://schemas.openxmlformats.org/officeDocument/2006/relationships/hyperlink" Target="https://m.edsoo.ru/f29f3630" TargetMode="External"/><Relationship Id="rId342" Type="http://schemas.openxmlformats.org/officeDocument/2006/relationships/hyperlink" Target="https://m.edsoo.ru/8bc52a40" TargetMode="External"/><Relationship Id="rId343" Type="http://schemas.openxmlformats.org/officeDocument/2006/relationships/hyperlink" Target="https://m.edsoo.ru/8bc52da6" TargetMode="External"/><Relationship Id="rId344" Type="http://schemas.openxmlformats.org/officeDocument/2006/relationships/hyperlink" Target="https://m.edsoo.ru/8bc52fd6" TargetMode="External"/><Relationship Id="rId345" Type="http://schemas.openxmlformats.org/officeDocument/2006/relationships/hyperlink" Target="https://m.edsoo.ru/f29f430a" TargetMode="External"/><Relationship Id="rId346" Type="http://schemas.openxmlformats.org/officeDocument/2006/relationships/hyperlink" Target="https://m.edsoo.ru/f29f4422" TargetMode="External"/><Relationship Id="rId347" Type="http://schemas.openxmlformats.org/officeDocument/2006/relationships/hyperlink" Target="https://m.edsoo.ru/f29f41de" TargetMode="External"/><Relationship Id="rId348" Type="http://schemas.openxmlformats.org/officeDocument/2006/relationships/hyperlink" Target="https://m.edsoo.ru/f29f488c" TargetMode="External"/><Relationship Id="rId349" Type="http://schemas.openxmlformats.org/officeDocument/2006/relationships/hyperlink" Target="https://m.edsoo.ru/f29f4544" TargetMode="External"/><Relationship Id="rId350" Type="http://schemas.openxmlformats.org/officeDocument/2006/relationships/hyperlink" Target="https://m.edsoo.ru/f29f4666" TargetMode="External"/><Relationship Id="rId351" Type="http://schemas.openxmlformats.org/officeDocument/2006/relationships/hyperlink" Target="https://m.edsoo.ru/f29f5282" TargetMode="External"/><Relationship Id="rId352" Type="http://schemas.openxmlformats.org/officeDocument/2006/relationships/hyperlink" Target="https://m.edsoo.ru/f29f5c50" TargetMode="External"/><Relationship Id="rId353" Type="http://schemas.openxmlformats.org/officeDocument/2006/relationships/hyperlink" Target="https://m.edsoo.ru/f29f5d7c" TargetMode="External"/><Relationship Id="rId354" Type="http://schemas.openxmlformats.org/officeDocument/2006/relationships/hyperlink" Target="https://m.edsoo.ru/f2a09ae8" TargetMode="External"/><Relationship Id="rId355" Type="http://schemas.openxmlformats.org/officeDocument/2006/relationships/hyperlink" Target="https://m.edsoo.ru/f29f539a" TargetMode="External"/><Relationship Id="rId356" Type="http://schemas.openxmlformats.org/officeDocument/2006/relationships/hyperlink" Target="https://m.edsoo.ru/f2a09962" TargetMode="External"/><Relationship Id="rId357" Type="http://schemas.openxmlformats.org/officeDocument/2006/relationships/hyperlink" Target="https://m.edsoo.ru/f29f54c6" TargetMode="External"/><Relationship Id="rId358" Type="http://schemas.openxmlformats.org/officeDocument/2006/relationships/hyperlink" Target="https://m.edsoo.ru/f29f55de" TargetMode="External"/><Relationship Id="rId359" Type="http://schemas.openxmlformats.org/officeDocument/2006/relationships/hyperlink" Target="https://m.edsoo.ru/f29f5afc" TargetMode="External"/><Relationship Id="rId360" Type="http://schemas.openxmlformats.org/officeDocument/2006/relationships/hyperlink" Target="https://m.edsoo.ru/f29f56ec" TargetMode="External"/><Relationship Id="rId361" Type="http://schemas.openxmlformats.org/officeDocument/2006/relationships/hyperlink" Target="https://m.edsoo.ru/f29f6952" TargetMode="External"/><Relationship Id="rId362" Type="http://schemas.openxmlformats.org/officeDocument/2006/relationships/hyperlink" Target="https://m.edsoo.ru/f29f6952" TargetMode="External"/><Relationship Id="rId363" Type="http://schemas.openxmlformats.org/officeDocument/2006/relationships/hyperlink" Target="https://m.edsoo.ru/f29f6ace" TargetMode="External"/><Relationship Id="rId364" Type="http://schemas.openxmlformats.org/officeDocument/2006/relationships/hyperlink" Target="https://m.edsoo.ru/f29f6d1c" TargetMode="External"/><Relationship Id="rId365" Type="http://schemas.openxmlformats.org/officeDocument/2006/relationships/hyperlink" Target="https://m.edsoo.ru/f29f70aa" TargetMode="External"/><Relationship Id="rId366" Type="http://schemas.openxmlformats.org/officeDocument/2006/relationships/hyperlink" Target="https://m.edsoo.ru/f29f6c04" TargetMode="External"/><Relationship Id="rId367" Type="http://schemas.openxmlformats.org/officeDocument/2006/relationships/hyperlink" Target="https://m.edsoo.ru/f29f783e" TargetMode="External"/><Relationship Id="rId368" Type="http://schemas.openxmlformats.org/officeDocument/2006/relationships/hyperlink" Target="https://m.edsoo.ru/f29f76cc" TargetMode="External"/><Relationship Id="rId369" Type="http://schemas.openxmlformats.org/officeDocument/2006/relationships/hyperlink" Target="https://m.edsoo.ru/f29f91d4" TargetMode="External"/><Relationship Id="rId370" Type="http://schemas.openxmlformats.org/officeDocument/2006/relationships/hyperlink" Target="https://m.edsoo.ru/f29f9300" TargetMode="External"/><Relationship Id="rId371" Type="http://schemas.openxmlformats.org/officeDocument/2006/relationships/hyperlink" Target="https://m.edsoo.ru/f29f7cbc" TargetMode="External"/><Relationship Id="rId372" Type="http://schemas.openxmlformats.org/officeDocument/2006/relationships/hyperlink" Target="https://m.edsoo.ru/f29f8a18" TargetMode="External"/><Relationship Id="rId373" Type="http://schemas.openxmlformats.org/officeDocument/2006/relationships/hyperlink" Target="https://m.edsoo.ru/f29f85c2" TargetMode="External"/><Relationship Id="rId374" Type="http://schemas.openxmlformats.org/officeDocument/2006/relationships/hyperlink" Target="https://m.edsoo.ru/f29f7ba4" TargetMode="External"/><Relationship Id="rId375" Type="http://schemas.openxmlformats.org/officeDocument/2006/relationships/hyperlink" Target="https://m.edsoo.ru/f29f7a78" TargetMode="External"/><Relationship Id="rId376" Type="http://schemas.openxmlformats.org/officeDocument/2006/relationships/hyperlink" Target="https://m.edsoo.ru/f29f9558" TargetMode="External"/><Relationship Id="rId377" Type="http://schemas.openxmlformats.org/officeDocument/2006/relationships/hyperlink" Target="https://m.edsoo.ru/f29f9418" TargetMode="External"/><Relationship Id="rId378" Type="http://schemas.openxmlformats.org/officeDocument/2006/relationships/hyperlink" Target="https://m.edsoo.ru/f2a0c00e" TargetMode="External"/><Relationship Id="rId379" Type="http://schemas.openxmlformats.org/officeDocument/2006/relationships/hyperlink" Target="https://m.edsoo.ru/f2a0c34c" TargetMode="External"/><Relationship Id="rId380" Type="http://schemas.openxmlformats.org/officeDocument/2006/relationships/hyperlink" Target="https://m.edsoo.ru/f29faec6" TargetMode="External"/><Relationship Id="rId381" Type="http://schemas.openxmlformats.org/officeDocument/2006/relationships/hyperlink" Target="https://m.edsoo.ru/f29f9c42" TargetMode="External"/><Relationship Id="rId382" Type="http://schemas.openxmlformats.org/officeDocument/2006/relationships/hyperlink" Target="https://m.edsoo.ru/f29f9ee0" TargetMode="External"/><Relationship Id="rId383" Type="http://schemas.openxmlformats.org/officeDocument/2006/relationships/hyperlink" Target="https://m.edsoo.ru/f29f9b34" TargetMode="External"/><Relationship Id="rId384" Type="http://schemas.openxmlformats.org/officeDocument/2006/relationships/hyperlink" Target="https://m.edsoo.ru/f29fa002" TargetMode="External"/><Relationship Id="rId385" Type="http://schemas.openxmlformats.org/officeDocument/2006/relationships/hyperlink" Target="https://m.edsoo.ru/f29fa11a" TargetMode="External"/><Relationship Id="rId386" Type="http://schemas.openxmlformats.org/officeDocument/2006/relationships/hyperlink" Target="https://m.edsoo.ru/f29fa21e" TargetMode="External"/><Relationship Id="rId387" Type="http://schemas.openxmlformats.org/officeDocument/2006/relationships/hyperlink" Target="https://m.edsoo.ru/f29f9d82" TargetMode="External"/><Relationship Id="rId388" Type="http://schemas.openxmlformats.org/officeDocument/2006/relationships/hyperlink" Target="https://m.edsoo.ru/f29faa20" TargetMode="External"/><Relationship Id="rId389" Type="http://schemas.openxmlformats.org/officeDocument/2006/relationships/hyperlink" Target="https://m.edsoo.ru/f29fa7a0" TargetMode="External"/><Relationship Id="rId390" Type="http://schemas.openxmlformats.org/officeDocument/2006/relationships/hyperlink" Target="https://m.edsoo.ru/f29fd216" TargetMode="External"/><Relationship Id="rId391" Type="http://schemas.openxmlformats.org/officeDocument/2006/relationships/hyperlink" Target="https://m.edsoo.ru/f29fd31a" TargetMode="External"/><Relationship Id="rId392" Type="http://schemas.openxmlformats.org/officeDocument/2006/relationships/hyperlink" Target="https://m.edsoo.ru/f29fd43c" TargetMode="External"/><Relationship Id="rId393" Type="http://schemas.openxmlformats.org/officeDocument/2006/relationships/hyperlink" Target="https://m.edsoo.ru/f29fd554" TargetMode="External"/><Relationship Id="rId394" Type="http://schemas.openxmlformats.org/officeDocument/2006/relationships/hyperlink" Target="https://m.edsoo.ru/f29fd662" TargetMode="External"/><Relationship Id="rId395" Type="http://schemas.openxmlformats.org/officeDocument/2006/relationships/hyperlink" Target="https://m.edsoo.ru/f29fdb80" TargetMode="External"/><Relationship Id="rId396" Type="http://schemas.openxmlformats.org/officeDocument/2006/relationships/hyperlink" Target="https://m.edsoo.ru/f29fdcc0" TargetMode="External"/><Relationship Id="rId397" Type="http://schemas.openxmlformats.org/officeDocument/2006/relationships/hyperlink" Target="https://m.edsoo.ru/f29fded2" TargetMode="External"/><Relationship Id="rId398" Type="http://schemas.openxmlformats.org/officeDocument/2006/relationships/hyperlink" Target="https://m.edsoo.ru/f29fdff4" TargetMode="External"/><Relationship Id="rId399" Type="http://schemas.openxmlformats.org/officeDocument/2006/relationships/hyperlink" Target="https://m.edsoo.ru/f29fe12a" TargetMode="External"/><Relationship Id="rId400" Type="http://schemas.openxmlformats.org/officeDocument/2006/relationships/hyperlink" Target="https://m.edsoo.ru/f2a0b6a4" TargetMode="External"/><Relationship Id="rId401" Type="http://schemas.openxmlformats.org/officeDocument/2006/relationships/hyperlink" Target="https://m.edsoo.ru/f29fe256" TargetMode="External"/><Relationship Id="rId402" Type="http://schemas.openxmlformats.org/officeDocument/2006/relationships/hyperlink" Target="https://m.edsoo.ru/f2a0c8ec" TargetMode="External"/><Relationship Id="rId403" Type="http://schemas.openxmlformats.org/officeDocument/2006/relationships/hyperlink" Target="https://m.edsoo.ru/f29fe6ac" TargetMode="External"/><Relationship Id="rId404" Type="http://schemas.openxmlformats.org/officeDocument/2006/relationships/hyperlink" Target="https://m.edsoo.ru/f29fb420" TargetMode="External"/><Relationship Id="rId405" Type="http://schemas.openxmlformats.org/officeDocument/2006/relationships/hyperlink" Target="https://m.edsoo.ru/f29fb556" TargetMode="External"/><Relationship Id="rId406" Type="http://schemas.openxmlformats.org/officeDocument/2006/relationships/hyperlink" Target="https://m.edsoo.ru/f29fb7e0" TargetMode="External"/><Relationship Id="rId407" Type="http://schemas.openxmlformats.org/officeDocument/2006/relationships/hyperlink" Target="https://m.edsoo.ru/f29fb682" TargetMode="External"/><Relationship Id="rId408" Type="http://schemas.openxmlformats.org/officeDocument/2006/relationships/hyperlink" Target="https://m.edsoo.ru/f29fb8f8" TargetMode="External"/><Relationship Id="rId409" Type="http://schemas.openxmlformats.org/officeDocument/2006/relationships/hyperlink" Target="https://m.edsoo.ru/f2a0a5e2" TargetMode="External"/><Relationship Id="rId410" Type="http://schemas.openxmlformats.org/officeDocument/2006/relationships/hyperlink" Target="https://m.edsoo.ru/f2a0a36c" TargetMode="External"/><Relationship Id="rId411" Type="http://schemas.openxmlformats.org/officeDocument/2006/relationships/hyperlink" Target="https://m.edsoo.ru/f29fba1a" TargetMode="External"/><Relationship Id="rId412" Type="http://schemas.openxmlformats.org/officeDocument/2006/relationships/hyperlink" Target="https://m.edsoo.ru/f29fbb28" TargetMode="External"/><Relationship Id="rId413" Type="http://schemas.openxmlformats.org/officeDocument/2006/relationships/hyperlink" Target="https://m.edsoo.ru/f29fbf6a" TargetMode="External"/><Relationship Id="rId414" Type="http://schemas.openxmlformats.org/officeDocument/2006/relationships/hyperlink" Target="https://m.edsoo.ru/f29fc0aa" TargetMode="External"/><Relationship Id="rId415" Type="http://schemas.openxmlformats.org/officeDocument/2006/relationships/hyperlink" Target="https://m.edsoo.ru/f29fc7bc" TargetMode="External"/><Relationship Id="rId416" Type="http://schemas.openxmlformats.org/officeDocument/2006/relationships/hyperlink" Target="https://m.edsoo.ru/f29fc30c" TargetMode="External"/><Relationship Id="rId417" Type="http://schemas.openxmlformats.org/officeDocument/2006/relationships/hyperlink" Target="https://m.edsoo.ru/f29fc4c4" TargetMode="External"/><Relationship Id="rId418" Type="http://schemas.openxmlformats.org/officeDocument/2006/relationships/hyperlink" Target="https://m.edsoo.ru/f29fce92" TargetMode="External"/><Relationship Id="rId419" Type="http://schemas.openxmlformats.org/officeDocument/2006/relationships/hyperlink" Target="https://m.edsoo.ru/f29fcd02" TargetMode="External"/><Relationship Id="rId420" Type="http://schemas.openxmlformats.org/officeDocument/2006/relationships/hyperlink" Target="https://m.edsoo.ru/f29fc1b8" TargetMode="External"/><Relationship Id="rId421" Type="http://schemas.openxmlformats.org/officeDocument/2006/relationships/hyperlink" Target="https://m.edsoo.ru/f29fd0f4" TargetMode="External"/><Relationship Id="rId422" Type="http://schemas.openxmlformats.org/officeDocument/2006/relationships/hyperlink" Target="https://m.edsoo.ru/f2a0c9fa" TargetMode="External"/><Relationship Id="rId423" Type="http://schemas.openxmlformats.org/officeDocument/2006/relationships/hyperlink" Target="https://m.edsoo.ru/f29fc5f0" TargetMode="External"/><Relationship Id="rId424" Type="http://schemas.openxmlformats.org/officeDocument/2006/relationships/hyperlink" Target="https://m.edsoo.ru/f29fe7c4" TargetMode="External"/><Relationship Id="rId425" Type="http://schemas.openxmlformats.org/officeDocument/2006/relationships/hyperlink" Target="https://m.edsoo.ru/f29fe8dc" TargetMode="External"/><Relationship Id="rId426" Type="http://schemas.openxmlformats.org/officeDocument/2006/relationships/hyperlink" Target="https://m.edsoo.ru/f29fe9ea" TargetMode="External"/><Relationship Id="rId427" Type="http://schemas.openxmlformats.org/officeDocument/2006/relationships/hyperlink" Target="https://m.edsoo.ru/f29feb52" TargetMode="External"/><Relationship Id="rId428" Type="http://schemas.openxmlformats.org/officeDocument/2006/relationships/hyperlink" Target="https://m.edsoo.ru/f29fecba" TargetMode="External"/><Relationship Id="rId429" Type="http://schemas.openxmlformats.org/officeDocument/2006/relationships/hyperlink" Target="https://m.edsoo.ru/f2a0a6f0" TargetMode="External"/><Relationship Id="rId430" Type="http://schemas.openxmlformats.org/officeDocument/2006/relationships/hyperlink" Target="https://m.edsoo.ru/f2a0afd8" TargetMode="External"/><Relationship Id="rId431" Type="http://schemas.openxmlformats.org/officeDocument/2006/relationships/hyperlink" Target="https://m.edsoo.ru/f2a0b7ee" TargetMode="External"/><Relationship Id="rId432" Type="http://schemas.openxmlformats.org/officeDocument/2006/relationships/hyperlink" Target="https://m.edsoo.ru/f29fede6" TargetMode="External"/><Relationship Id="rId433" Type="http://schemas.openxmlformats.org/officeDocument/2006/relationships/hyperlink" Target="https://m.edsoo.ru/f29fef08" TargetMode="External"/><Relationship Id="rId434" Type="http://schemas.openxmlformats.org/officeDocument/2006/relationships/hyperlink" Target="https://m.edsoo.ru/f29ff214" TargetMode="External"/><Relationship Id="rId435" Type="http://schemas.openxmlformats.org/officeDocument/2006/relationships/hyperlink" Target="https://m.edsoo.ru/f29ff336" TargetMode="External"/><Relationship Id="rId436" Type="http://schemas.openxmlformats.org/officeDocument/2006/relationships/hyperlink" Target="https://m.edsoo.ru/f29ff44e" TargetMode="External"/><Relationship Id="rId437" Type="http://schemas.openxmlformats.org/officeDocument/2006/relationships/hyperlink" Target="https://m.edsoo.ru/f2a08300" TargetMode="External"/><Relationship Id="rId438" Type="http://schemas.openxmlformats.org/officeDocument/2006/relationships/hyperlink" Target="https://m.edsoo.ru/f29fe36e" TargetMode="External"/><Relationship Id="rId439" Type="http://schemas.openxmlformats.org/officeDocument/2006/relationships/hyperlink" Target="https://m.edsoo.ru/f2a0bee2" TargetMode="External"/><Relationship Id="rId440" Type="http://schemas.openxmlformats.org/officeDocument/2006/relationships/hyperlink" Target="https://m.edsoo.ru/f2a0b906" TargetMode="External"/><Relationship Id="rId441" Type="http://schemas.openxmlformats.org/officeDocument/2006/relationships/hyperlink" Target="https://m.edsoo.ru/f2a08986" TargetMode="External"/><Relationship Id="rId442" Type="http://schemas.openxmlformats.org/officeDocument/2006/relationships/hyperlink" Target="https://m.edsoo.ru/f2a08cb0" TargetMode="External"/><Relationship Id="rId443" Type="http://schemas.openxmlformats.org/officeDocument/2006/relationships/hyperlink" Target="https://m.edsoo.ru/f2a09502" TargetMode="External"/><Relationship Id="rId444" Type="http://schemas.openxmlformats.org/officeDocument/2006/relationships/hyperlink" Target="https://m.edsoo.ru/f2a09372" TargetMode="External"/><Relationship Id="rId445" Type="http://schemas.openxmlformats.org/officeDocument/2006/relationships/hyperlink" Target="https://m.edsoo.ru/f2a09674" TargetMode="External"/><Relationship Id="rId446" Type="http://schemas.openxmlformats.org/officeDocument/2006/relationships/hyperlink" Target="https://m.edsoo.ru/f2a0c7c0" TargetMode="External"/><Relationship Id="rId447" Type="http://schemas.openxmlformats.org/officeDocument/2006/relationships/hyperlink" Target="https://m.edsoo.ru/f2a0b1c2" TargetMode="External"/><Relationship Id="rId448" Type="http://schemas.openxmlformats.org/officeDocument/2006/relationships/hyperlink" Target="https://m.edsoo.ru/f2a0b4c4" TargetMode="External"/><Relationship Id="rId449" Type="http://schemas.openxmlformats.org/officeDocument/2006/relationships/hyperlink" Target="https://m.edsoo.ru/f2a0b348" TargetMode="External"/><Relationship Id="rId450" Type="http://schemas.openxmlformats.org/officeDocument/2006/relationships/hyperlink" Target="https://m.edsoo.ru/f2a0aa06" TargetMode="External"/><Relationship Id="rId451" Type="http://schemas.openxmlformats.org/officeDocument/2006/relationships/hyperlink" Target="https://m.edsoo.ru/f2a0c234" TargetMode="External"/><Relationship Id="rId452" Type="http://schemas.openxmlformats.org/officeDocument/2006/relationships/hyperlink" Target="https://m.edsoo.ru/f2a0a902" TargetMode="External"/><Relationship Id="rId453" Type="http://schemas.openxmlformats.org/officeDocument/2006/relationships/hyperlink" Target="https://m.edsoo.ru/f2a0c45a" TargetMode="External"/><Relationship Id="rId454" Type="http://schemas.openxmlformats.org/officeDocument/2006/relationships/hyperlink" Target="https://m.edsoo.ru/7f412cec" TargetMode="External"/><Relationship Id="rId455" Type="http://schemas.openxmlformats.org/officeDocument/2006/relationships/hyperlink" Target="https://uchi.ru/" TargetMode="External"/><Relationship Id="rId456" Type="http://schemas.openxmlformats.org/officeDocument/2006/relationships/numbering" Target="numbering.xml"/><Relationship Id="rId457" Type="http://schemas.openxmlformats.org/officeDocument/2006/relationships/fontTable" Target="fontTable.xml"/><Relationship Id="rId45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TotalTime>
  <Application>LibreOffice/7.5.2.1$Linux_X86_64 LibreOffice_project/50$Build-1</Application>
  <AppVersion>15.0000</AppVersion>
  <Pages>103</Pages>
  <Words>17001</Words>
  <Characters>120922</Characters>
  <CharactersWithSpaces>135870</CharactersWithSpaces>
  <Paragraphs>2408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2024-10-17T21:43:02Z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